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BBD" w:rsidRDefault="00033BBD" w:rsidP="00033BBD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0"/>
          <w:lang w:eastAsia="ru-RU"/>
        </w:rPr>
        <w:t>МУНИЦИПАЛЬНОЕ БЮДЖЕТНОЕ общеобразовательное учреждение</w:t>
      </w:r>
    </w:p>
    <w:p w:rsidR="00033BBD" w:rsidRDefault="00033BBD" w:rsidP="00033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«Средняя общеобразовательная школа №14»</w:t>
      </w:r>
    </w:p>
    <w:p w:rsidR="00033BBD" w:rsidRDefault="00033BBD" w:rsidP="00033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141300, г. Сергиев Посад, ул. Куликова, дом16</w:t>
      </w:r>
    </w:p>
    <w:p w:rsidR="00033BBD" w:rsidRDefault="00033BBD" w:rsidP="00033BB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549-07-47, 8(496)</w:t>
      </w:r>
      <w: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549-07-48</w:t>
      </w: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E1E94" w:rsidRPr="009A28AC" w:rsidTr="00AC096A">
        <w:tc>
          <w:tcPr>
            <w:tcW w:w="3114" w:type="dxa"/>
          </w:tcPr>
          <w:p w:rsidR="00DE1E94" w:rsidRPr="009A28AC" w:rsidRDefault="00DE1E94" w:rsidP="00AC096A">
            <w:pPr>
              <w:autoSpaceDE w:val="0"/>
              <w:autoSpaceDN w:val="0"/>
              <w:spacing w:after="12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Руководитель ШМО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Бурова И. М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№1 от «28» августа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r w:rsidR="00033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1E94" w:rsidRPr="009A28AC" w:rsidRDefault="00DE1E94" w:rsidP="00AC096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Зам.директора по УВР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Корягина Л. Н,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«28» августа   202</w:t>
            </w:r>
            <w:r w:rsidR="00033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DE1E94" w:rsidRPr="009A28AC" w:rsidRDefault="00DE1E94" w:rsidP="00AC096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Горшкова И. В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«29» августа   202</w:t>
            </w:r>
            <w:r w:rsidR="00033B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9A28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г.</w:t>
            </w:r>
          </w:p>
          <w:p w:rsidR="00DE1E94" w:rsidRPr="009A28AC" w:rsidRDefault="00DE1E94" w:rsidP="00AC096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>‌</w:t>
      </w: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РАБОЧАЯ ПРОГРАММА</w:t>
      </w: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Курса внеурочной деятельности </w:t>
      </w:r>
      <w:r w:rsidR="00AC096A" w:rsidRPr="00AC096A">
        <w:rPr>
          <w:rFonts w:ascii="Times New Roman" w:eastAsia="Calibri" w:hAnsi="Times New Roman" w:cs="Times New Roman"/>
          <w:b/>
          <w:color w:val="000000"/>
          <w:sz w:val="28"/>
        </w:rPr>
        <w:t>«Город мастеров»</w:t>
      </w:r>
    </w:p>
    <w:p w:rsidR="00DE1E94" w:rsidRPr="009A28AC" w:rsidRDefault="00DE1E94" w:rsidP="00DE1E94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</w:rPr>
      </w:pPr>
      <w:r w:rsidRPr="009A28AC">
        <w:rPr>
          <w:rFonts w:ascii="Times New Roman" w:eastAsia="Calibri" w:hAnsi="Times New Roman" w:cs="Times New Roman"/>
          <w:color w:val="000000"/>
          <w:sz w:val="28"/>
        </w:rPr>
        <w:t>для обучающихся</w:t>
      </w:r>
      <w:r w:rsidR="00AC096A">
        <w:rPr>
          <w:rFonts w:ascii="Times New Roman" w:eastAsia="Calibri" w:hAnsi="Times New Roman" w:cs="Times New Roman"/>
          <w:color w:val="000000"/>
          <w:sz w:val="28"/>
        </w:rPr>
        <w:t xml:space="preserve"> 1-4</w:t>
      </w:r>
      <w:r>
        <w:rPr>
          <w:rFonts w:ascii="Times New Roman" w:eastAsia="Calibri" w:hAnsi="Times New Roman" w:cs="Times New Roman"/>
          <w:color w:val="000000"/>
          <w:sz w:val="28"/>
        </w:rPr>
        <w:t>-х</w:t>
      </w:r>
      <w:r w:rsidRPr="009A28AC">
        <w:rPr>
          <w:rFonts w:ascii="Times New Roman" w:eastAsia="Calibri" w:hAnsi="Times New Roman" w:cs="Times New Roman"/>
          <w:color w:val="000000"/>
          <w:sz w:val="28"/>
        </w:rPr>
        <w:t xml:space="preserve"> классов </w:t>
      </w: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Default="00DE1E94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33BBD" w:rsidRDefault="00033BBD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33BBD" w:rsidRDefault="00033BBD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33BBD" w:rsidRDefault="00033BBD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33BBD" w:rsidRDefault="00033BBD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33BBD" w:rsidRPr="009A28AC" w:rsidRDefault="00033BBD" w:rsidP="00DE1E94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DE1E94" w:rsidRPr="009A28AC" w:rsidRDefault="00DE1E94" w:rsidP="00033BBD">
      <w:pPr>
        <w:spacing w:after="0" w:line="276" w:lineRule="auto"/>
        <w:ind w:left="120"/>
        <w:jc w:val="center"/>
        <w:rPr>
          <w:rFonts w:ascii="Times New Roman" w:eastAsia="Calibri" w:hAnsi="Times New Roman" w:cs="Times New Roman"/>
        </w:rPr>
      </w:pPr>
    </w:p>
    <w:p w:rsidR="00033BBD" w:rsidRDefault="00DE1E94" w:rsidP="00033BBD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bookmarkStart w:id="0" w:name="8960954b-15b1-4c85-b40b-ae95f67136d9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г. Сергиев Посад </w:t>
      </w:r>
      <w:bookmarkEnd w:id="0"/>
      <w:r w:rsidRPr="009A28A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bookmarkStart w:id="1" w:name="2b7bbf9c-2491-40e5-bd35-a2a44bd1331b"/>
    </w:p>
    <w:p w:rsidR="00DE1E94" w:rsidRPr="009A28AC" w:rsidRDefault="00033BBD" w:rsidP="00033BBD">
      <w:pPr>
        <w:spacing w:after="0" w:line="276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>2024</w:t>
      </w:r>
      <w:bookmarkStart w:id="2" w:name="_GoBack"/>
      <w:bookmarkEnd w:id="2"/>
      <w:r w:rsidR="00DE1E94" w:rsidRPr="009A28AC">
        <w:rPr>
          <w:rFonts w:ascii="Times New Roman" w:eastAsia="Calibri" w:hAnsi="Times New Roman" w:cs="Times New Roman"/>
          <w:b/>
          <w:color w:val="000000"/>
          <w:sz w:val="28"/>
        </w:rPr>
        <w:t xml:space="preserve"> г.</w:t>
      </w:r>
      <w:bookmarkEnd w:id="1"/>
      <w:r w:rsidR="00DE1E94" w:rsidRPr="009A28AC">
        <w:rPr>
          <w:rFonts w:ascii="Times New Roman" w:eastAsia="Calibri" w:hAnsi="Times New Roman" w:cs="Times New Roman"/>
          <w:b/>
          <w:color w:val="000000"/>
          <w:sz w:val="28"/>
        </w:rPr>
        <w:t>‌</w:t>
      </w:r>
      <w:r w:rsidR="00DE1E94" w:rsidRPr="009A28AC">
        <w:rPr>
          <w:rFonts w:ascii="Times New Roman" w:eastAsia="Calibri" w:hAnsi="Times New Roman" w:cs="Times New Roman"/>
          <w:color w:val="000000"/>
          <w:sz w:val="28"/>
        </w:rPr>
        <w:t>​</w:t>
      </w:r>
    </w:p>
    <w:p w:rsidR="00DE1E94" w:rsidRDefault="00DE1E94" w:rsidP="00DE1E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E1E94" w:rsidRDefault="00DE1E94" w:rsidP="00DE1E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E1E94" w:rsidRDefault="00DE1E94" w:rsidP="00DE1E9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DE1E94" w:rsidRPr="00651202" w:rsidRDefault="00DE1E94" w:rsidP="00AC09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20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DE1E94" w:rsidRDefault="00AC096A" w:rsidP="00DE1E94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C096A">
        <w:rPr>
          <w:rFonts w:ascii="Times New Roman" w:hAnsi="Times New Roman" w:cs="Times New Roman"/>
          <w:color w:val="000000"/>
          <w:sz w:val="28"/>
          <w:szCs w:val="28"/>
        </w:rPr>
        <w:t>Рабочая программа курса внеурочной деятельности «Город мастеров»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авторской программы «Город мастеров» Т.М.Рагозиной, а также ориентирована на целевые приоритеты, сформулированные в рабочей программе воспитания и на обеспечение индивидуальных потребностей обучающихся</w:t>
      </w:r>
    </w:p>
    <w:p w:rsidR="00AC096A" w:rsidRPr="00651202" w:rsidRDefault="00AC096A" w:rsidP="00DE1E9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96A" w:rsidRDefault="00AC096A" w:rsidP="00AC096A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КУРСА ВНЕУРОЧНОЙ ДЕЯТЕЛЬНОСТИ</w:t>
      </w:r>
    </w:p>
    <w:p w:rsidR="00AC096A" w:rsidRPr="00AC096A" w:rsidRDefault="00AC096A" w:rsidP="00AC096A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«ГОРОД МАСТЕРОВ»</w:t>
      </w:r>
    </w:p>
    <w:p w:rsidR="00AC096A" w:rsidRPr="00AC096A" w:rsidRDefault="00AC096A" w:rsidP="00AC096A">
      <w:pPr>
        <w:pStyle w:val="a5"/>
        <w:spacing w:line="360" w:lineRule="auto"/>
        <w:ind w:right="149" w:firstLine="222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Возраст обучающихся, участвующих в реализации данной программы 7-11 лет. Это определяется значительным ростом физических возможностей, особенно активным развитием мелких мышц кистей рук, изменением психологической позиции и ощущением младшими школьниками «взрослости», желанием проявить свою индивидуальность и творческие способности.</w:t>
      </w:r>
    </w:p>
    <w:p w:rsidR="00AC096A" w:rsidRPr="00AC096A" w:rsidRDefault="00AC096A" w:rsidP="00AC096A">
      <w:pPr>
        <w:spacing w:line="360" w:lineRule="auto"/>
        <w:ind w:left="222" w:right="224" w:firstLine="299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процессе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разработки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программы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главным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ориентиром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стала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цель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гармоничного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единства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личностного,</w:t>
      </w:r>
      <w:r w:rsidRPr="00AC096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познавательного,</w:t>
      </w:r>
      <w:r w:rsidRPr="00AC096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коммуникативного</w:t>
      </w:r>
      <w:r w:rsidRPr="00AC096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социального</w:t>
      </w:r>
      <w:r w:rsidRPr="00AC096A">
        <w:rPr>
          <w:rFonts w:ascii="Times New Roman" w:hAnsi="Times New Roman" w:cs="Times New Roman"/>
          <w:spacing w:val="1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развития</w:t>
      </w:r>
      <w:r w:rsidRPr="00AC096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учащихся,</w:t>
      </w:r>
      <w:r w:rsidRPr="00AC096A">
        <w:rPr>
          <w:rFonts w:ascii="Times New Roman" w:hAnsi="Times New Roman" w:cs="Times New Roman"/>
          <w:spacing w:val="1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воспитанию</w:t>
      </w:r>
      <w:r w:rsidRPr="00AC096A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них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интереса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активному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познанию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традиций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своего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других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народов,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уважительного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отношения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труду.</w:t>
      </w:r>
    </w:p>
    <w:p w:rsidR="00AC096A" w:rsidRPr="00AC096A" w:rsidRDefault="00AC096A" w:rsidP="00AC096A">
      <w:pPr>
        <w:spacing w:line="360" w:lineRule="auto"/>
        <w:ind w:left="222" w:right="222" w:firstLine="299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Занятия художественной практической деятельностью по данной программе решают не только</w:t>
      </w:r>
      <w:r w:rsidRPr="00AC096A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задачи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художественного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воспитания,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более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масштабные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–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развивают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интеллектуально-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творческий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потенциал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ребёнка.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Освоение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множества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технологических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приёмов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разнообразными материалами в условиях простора для свободного творчества помогает детям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познать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собственные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способности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возможности,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создаёт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условия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для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развития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инициативности, изобретательности,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гибкости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мышления.</w:t>
      </w:r>
    </w:p>
    <w:p w:rsidR="00AC096A" w:rsidRPr="00AC096A" w:rsidRDefault="00AC096A" w:rsidP="00AC096A">
      <w:pPr>
        <w:pStyle w:val="a5"/>
        <w:spacing w:line="360" w:lineRule="auto"/>
        <w:ind w:left="259" w:right="149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lastRenderedPageBreak/>
        <w:t>Занятия позволяют развивать творческие задатки детей, мелкую моторику пальцев рук, что является мощным стимулом для развития мыслительной активности и интеллекта воспитанников. В этом заключается педагогическая целесообразность данной программы. Ручной труд вырабатывает такие волевые качества, как терпение и настойчивость, последовательность и энергичность в достижении цели. Аккуратность, тщательность в исполнении работы, позволяют воспитанникам самовыражаться, проявляя индивидуальность и получая результат своего художественного творчества. У детей формируются навыки обращения с инструментами, необходимые для начала школьного обучения. Происходит ориентация младших школьников на ценность труда в эмоционально-поведенческом аспекте.</w:t>
      </w:r>
    </w:p>
    <w:p w:rsidR="00AC096A" w:rsidRPr="00AC096A" w:rsidRDefault="00AC096A" w:rsidP="00AC096A">
      <w:pPr>
        <w:spacing w:before="1" w:line="360" w:lineRule="auto"/>
        <w:ind w:left="222" w:right="223" w:firstLine="448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Важным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направлением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содержании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программы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является</w:t>
      </w:r>
      <w:r w:rsidRPr="00AC096A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духовно-нравственное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воспитание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младшего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школьника.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уровне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предметного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воспитания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создаются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условия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для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воспитания:</w:t>
      </w:r>
    </w:p>
    <w:p w:rsidR="00AC096A" w:rsidRPr="00AC096A" w:rsidRDefault="00AC096A" w:rsidP="00AC096A">
      <w:pPr>
        <w:pStyle w:val="a7"/>
        <w:numPr>
          <w:ilvl w:val="0"/>
          <w:numId w:val="74"/>
        </w:numPr>
        <w:spacing w:line="360" w:lineRule="auto"/>
        <w:ind w:right="228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Патриотизма: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через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активное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познание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истории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материальной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культуры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49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традиций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своего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других народов;</w:t>
      </w:r>
    </w:p>
    <w:p w:rsidR="00AC096A" w:rsidRPr="00AC096A" w:rsidRDefault="00AC096A" w:rsidP="00AC096A">
      <w:pPr>
        <w:pStyle w:val="a7"/>
        <w:numPr>
          <w:ilvl w:val="0"/>
          <w:numId w:val="74"/>
        </w:numPr>
        <w:spacing w:before="1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Трудолюбия,</w:t>
      </w:r>
      <w:r w:rsidRPr="00AC09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творческого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отношения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учению,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труду,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жизни;</w:t>
      </w:r>
    </w:p>
    <w:p w:rsidR="00AC096A" w:rsidRPr="00AC096A" w:rsidRDefault="00AC096A" w:rsidP="00AC096A">
      <w:pPr>
        <w:pStyle w:val="a7"/>
        <w:numPr>
          <w:ilvl w:val="0"/>
          <w:numId w:val="74"/>
        </w:numPr>
        <w:spacing w:before="1" w:line="360" w:lineRule="auto"/>
        <w:ind w:right="223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Ценностного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отношения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прекрасному,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формирования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представления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эстетических</w:t>
      </w:r>
      <w:r w:rsidRPr="00AC096A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ценностях;</w:t>
      </w:r>
    </w:p>
    <w:p w:rsidR="00AC096A" w:rsidRPr="00AC096A" w:rsidRDefault="00AC096A" w:rsidP="00AC096A">
      <w:pPr>
        <w:pStyle w:val="a7"/>
        <w:numPr>
          <w:ilvl w:val="0"/>
          <w:numId w:val="7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Ценностного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отношения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природе,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окружающей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среде;</w:t>
      </w:r>
    </w:p>
    <w:p w:rsidR="00AC096A" w:rsidRPr="00AC096A" w:rsidRDefault="00AC096A" w:rsidP="00AC096A">
      <w:pPr>
        <w:pStyle w:val="a7"/>
        <w:numPr>
          <w:ilvl w:val="0"/>
          <w:numId w:val="74"/>
        </w:numPr>
        <w:spacing w:line="36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Ценностного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отношения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здоровью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(освоение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приёмов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безопасной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работы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инструментами,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понимание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детьми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необходимости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применения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экологически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чистых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материалов,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организация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здорового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созидательного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досуга).</w:t>
      </w:r>
    </w:p>
    <w:p w:rsidR="00AC096A" w:rsidRPr="00AC096A" w:rsidRDefault="00AC096A" w:rsidP="00AC096A">
      <w:pPr>
        <w:spacing w:before="31" w:line="360" w:lineRule="auto"/>
        <w:ind w:left="222" w:right="226" w:firstLine="252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Наряду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реализацией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концепции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духовно-нравственного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воспитания,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задачами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привития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младшим школьникам технологических знаний, трудовых умений и навыков программа выделяет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 другие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приоритетные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направления,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среди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которых:</w:t>
      </w:r>
    </w:p>
    <w:p w:rsidR="00AC096A" w:rsidRPr="00AC096A" w:rsidRDefault="00AC096A" w:rsidP="00AC096A">
      <w:pPr>
        <w:spacing w:before="194" w:line="360" w:lineRule="auto"/>
        <w:ind w:left="941" w:right="227" w:hanging="360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pacing w:val="-20"/>
          <w:sz w:val="28"/>
          <w:szCs w:val="28"/>
        </w:rPr>
        <w:lastRenderedPageBreak/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Интеграция предметных областей в формировании целостной картины мира и развитии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универсальных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учебных действий;</w:t>
      </w:r>
    </w:p>
    <w:p w:rsidR="00AC096A" w:rsidRPr="00AC096A" w:rsidRDefault="00AC096A" w:rsidP="00AC096A">
      <w:pPr>
        <w:pStyle w:val="a7"/>
        <w:numPr>
          <w:ilvl w:val="1"/>
          <w:numId w:val="75"/>
        </w:numPr>
        <w:spacing w:line="360" w:lineRule="auto"/>
        <w:ind w:right="1921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Формирование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информационной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грамотности</w:t>
      </w:r>
      <w:r w:rsidRPr="00AC09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современного</w:t>
      </w:r>
      <w:r w:rsidRPr="00AC09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школьника;</w:t>
      </w:r>
    </w:p>
    <w:p w:rsidR="00AC096A" w:rsidRPr="00AC096A" w:rsidRDefault="00AC096A" w:rsidP="00AC096A">
      <w:pPr>
        <w:pStyle w:val="a7"/>
        <w:numPr>
          <w:ilvl w:val="1"/>
          <w:numId w:val="75"/>
        </w:numPr>
        <w:spacing w:line="360" w:lineRule="auto"/>
        <w:ind w:right="1921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Развитие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коммуникативной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компетентности;</w:t>
      </w:r>
    </w:p>
    <w:p w:rsidR="00AC096A" w:rsidRPr="00AC096A" w:rsidRDefault="00AC096A" w:rsidP="00AC096A">
      <w:pPr>
        <w:pStyle w:val="a7"/>
        <w:numPr>
          <w:ilvl w:val="0"/>
          <w:numId w:val="75"/>
        </w:numPr>
        <w:spacing w:line="360" w:lineRule="auto"/>
        <w:ind w:right="225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Формирование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умения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планировать,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контролировать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оценивать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учебные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действия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соответствии с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поставленной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задачей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условиями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её реализации;</w:t>
      </w:r>
    </w:p>
    <w:p w:rsidR="00AC096A" w:rsidRPr="00AC096A" w:rsidRDefault="00AC096A" w:rsidP="00AC096A">
      <w:pPr>
        <w:pStyle w:val="a5"/>
        <w:spacing w:line="360" w:lineRule="auto"/>
        <w:ind w:left="222" w:right="224" w:firstLine="138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Особенностью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данного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курса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является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то,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что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детей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будет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организована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различных творческих мастерских. Организовав работу таким образом, мы преследуем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цель максимально приблизить ребенка к овладению тем или иным видом творчества,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показать свою индивидуальность, повысить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кругозор. Таким мастерскими в первом 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втором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классах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являются: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мастерская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игротеки,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мастерская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лепки,</w:t>
      </w:r>
      <w:r w:rsidRPr="00AC096A">
        <w:rPr>
          <w:rFonts w:ascii="Times New Roman" w:hAnsi="Times New Roman" w:cs="Times New Roman"/>
          <w:spacing w:val="5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мастерская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флористики, мастерская Деда Мороза, мастерская коллекции идей, мастерская оригами,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мастерская конструирования и моделирования. В третьем классе добавляется мастерская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дизайна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мастерская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кукольного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театра.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четвертом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классе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ребята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познакомятся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работой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мастерской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мягкой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игрушки,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волшебной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паутинки,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бумагопластики.</w:t>
      </w:r>
    </w:p>
    <w:p w:rsidR="00AC096A" w:rsidRPr="00AC096A" w:rsidRDefault="00AC096A" w:rsidP="00AC096A">
      <w:pPr>
        <w:pStyle w:val="a5"/>
        <w:spacing w:before="201" w:line="360" w:lineRule="auto"/>
        <w:ind w:left="222" w:right="226" w:firstLine="138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Творческие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расширяют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конструкторско-технологические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знания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умения,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полученные во время урочных занятий, так являются их продолжением и преследуют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основную идею стандарта второго поколения – взаимосвязь образовательного процесса и</w:t>
      </w:r>
      <w:r w:rsidRPr="00AC096A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внеучебного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процесса,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которая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позволит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развивать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младшего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школьника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развитие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универсальных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учебных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действий.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Кроме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того,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знакомят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детей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новыми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видами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художественной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деятельности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(игротека,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флористика,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бумагопластика,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дизайн)</w:t>
      </w:r>
    </w:p>
    <w:p w:rsidR="00AC096A" w:rsidRPr="00AC096A" w:rsidRDefault="00AC096A" w:rsidP="00AC096A">
      <w:pPr>
        <w:spacing w:after="0" w:line="360" w:lineRule="auto"/>
        <w:ind w:left="1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b/>
          <w:sz w:val="28"/>
          <w:szCs w:val="28"/>
        </w:rPr>
        <w:t>Форма организации</w:t>
      </w:r>
      <w:r w:rsidRPr="00AC096A">
        <w:rPr>
          <w:rFonts w:ascii="Times New Roman" w:hAnsi="Times New Roman" w:cs="Times New Roman"/>
          <w:sz w:val="28"/>
          <w:szCs w:val="28"/>
        </w:rPr>
        <w:t>: творческая мастерская «Город мастеров»; оформительская деятельность выставки творческих работ, экскурсия, посещение выставок декоративно-прикладного искусства, творческие проекты, конкурсы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C096A">
        <w:rPr>
          <w:rFonts w:ascii="Times New Roman" w:hAnsi="Times New Roman" w:cs="Times New Roman"/>
          <w:b/>
          <w:sz w:val="28"/>
          <w:szCs w:val="28"/>
        </w:rPr>
        <w:lastRenderedPageBreak/>
        <w:t>Направление внеурочной деятельности: художественно-эстетическая творческая</w:t>
      </w:r>
      <w:r w:rsidRPr="00AC096A">
        <w:rPr>
          <w:rFonts w:ascii="Times New Roman" w:hAnsi="Times New Roman" w:cs="Times New Roman"/>
          <w:sz w:val="28"/>
          <w:szCs w:val="28"/>
        </w:rPr>
        <w:t xml:space="preserve"> деятельность</w:t>
      </w:r>
    </w:p>
    <w:p w:rsidR="00DE1E94" w:rsidRPr="00651202" w:rsidRDefault="00DE1E94" w:rsidP="00DE1E94">
      <w:pPr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096A" w:rsidRPr="00AC096A" w:rsidRDefault="00AC096A" w:rsidP="00AC096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C096A">
        <w:rPr>
          <w:rFonts w:ascii="Times New Roman" w:hAnsi="Times New Roman" w:cs="Times New Roman"/>
          <w:b/>
          <w:color w:val="000000"/>
          <w:sz w:val="28"/>
          <w:szCs w:val="28"/>
        </w:rPr>
        <w:t>ЦЕЛИ ИЗУЧЕНИЯ КУРСА ВНЕУРОЧНОЙ ДЕЯТЕЛЬНОСТИ</w:t>
      </w:r>
    </w:p>
    <w:p w:rsidR="00AC096A" w:rsidRPr="00AC096A" w:rsidRDefault="00AC096A" w:rsidP="00AC096A">
      <w:pPr>
        <w:spacing w:line="360" w:lineRule="auto"/>
        <w:ind w:left="222"/>
        <w:rPr>
          <w:rFonts w:ascii="Times New Roman" w:hAnsi="Times New Roman" w:cs="Times New Roman"/>
          <w:b/>
          <w:sz w:val="28"/>
          <w:szCs w:val="28"/>
        </w:rPr>
      </w:pPr>
      <w:r w:rsidRPr="00AC096A">
        <w:rPr>
          <w:rFonts w:ascii="Times New Roman" w:hAnsi="Times New Roman" w:cs="Times New Roman"/>
          <w:b/>
          <w:sz w:val="28"/>
          <w:szCs w:val="28"/>
          <w:u w:val="single"/>
        </w:rPr>
        <w:t>Цели</w:t>
      </w:r>
      <w:r w:rsidRPr="00AC096A">
        <w:rPr>
          <w:rFonts w:ascii="Times New Roman" w:hAnsi="Times New Roman" w:cs="Times New Roman"/>
          <w:b/>
          <w:spacing w:val="-3"/>
          <w:sz w:val="28"/>
          <w:szCs w:val="28"/>
          <w:u w:val="single"/>
        </w:rPr>
        <w:t xml:space="preserve"> </w:t>
      </w:r>
      <w:r w:rsidRPr="00AC096A">
        <w:rPr>
          <w:rFonts w:ascii="Times New Roman" w:hAnsi="Times New Roman" w:cs="Times New Roman"/>
          <w:b/>
          <w:sz w:val="28"/>
          <w:szCs w:val="28"/>
          <w:u w:val="single"/>
        </w:rPr>
        <w:t>программы:</w:t>
      </w:r>
    </w:p>
    <w:p w:rsidR="00AC096A" w:rsidRPr="00AC096A" w:rsidRDefault="00AC096A" w:rsidP="00AC096A">
      <w:pPr>
        <w:pStyle w:val="a7"/>
        <w:numPr>
          <w:ilvl w:val="0"/>
          <w:numId w:val="76"/>
        </w:numPr>
        <w:spacing w:line="360" w:lineRule="auto"/>
        <w:ind w:right="1096"/>
        <w:jc w:val="both"/>
        <w:rPr>
          <w:rFonts w:ascii="Times New Roman" w:hAnsi="Times New Roman" w:cs="Times New Roman"/>
          <w:noProof/>
          <w:spacing w:val="-1"/>
          <w:sz w:val="28"/>
          <w:szCs w:val="28"/>
          <w:lang w:eastAsia="ru-RU"/>
        </w:rPr>
      </w:pPr>
      <w:r w:rsidRPr="00AC096A">
        <w:rPr>
          <w:rFonts w:ascii="Times New Roman" w:hAnsi="Times New Roman" w:cs="Times New Roman"/>
          <w:sz w:val="28"/>
          <w:szCs w:val="28"/>
        </w:rPr>
        <w:t>Развитие</w:t>
      </w:r>
      <w:r w:rsidRPr="00AC09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реализация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творческого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потенциала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обучающихся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начальной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школы;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</w:p>
    <w:p w:rsidR="00AC096A" w:rsidRPr="00AC096A" w:rsidRDefault="00AC096A" w:rsidP="00AC096A">
      <w:pPr>
        <w:pStyle w:val="a7"/>
        <w:numPr>
          <w:ilvl w:val="0"/>
          <w:numId w:val="76"/>
        </w:numPr>
        <w:spacing w:line="360" w:lineRule="auto"/>
        <w:ind w:right="1096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Формирование универсальных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учебных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действий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младших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школьников;</w:t>
      </w:r>
    </w:p>
    <w:p w:rsidR="00AC096A" w:rsidRPr="00AC096A" w:rsidRDefault="00AC096A" w:rsidP="00AC096A">
      <w:pPr>
        <w:pStyle w:val="a7"/>
        <w:numPr>
          <w:ilvl w:val="0"/>
          <w:numId w:val="7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Создание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условий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для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овладения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обучающимися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различными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видами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художественной</w:t>
      </w:r>
      <w:r w:rsidRPr="00AC096A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деятельности;</w:t>
      </w:r>
    </w:p>
    <w:p w:rsidR="00AC096A" w:rsidRPr="00AC096A" w:rsidRDefault="00AC096A" w:rsidP="00AC096A">
      <w:pPr>
        <w:pStyle w:val="a7"/>
        <w:numPr>
          <w:ilvl w:val="0"/>
          <w:numId w:val="76"/>
        </w:numPr>
        <w:tabs>
          <w:tab w:val="left" w:pos="2016"/>
          <w:tab w:val="left" w:pos="3345"/>
          <w:tab w:val="left" w:pos="4273"/>
          <w:tab w:val="left" w:pos="5360"/>
          <w:tab w:val="left" w:pos="6797"/>
          <w:tab w:val="left" w:pos="8201"/>
          <w:tab w:val="left" w:pos="9472"/>
        </w:tabs>
        <w:spacing w:before="1" w:line="360" w:lineRule="auto"/>
        <w:ind w:right="229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Развитие</w:t>
      </w:r>
      <w:r w:rsidRPr="00AC096A">
        <w:rPr>
          <w:rFonts w:ascii="Times New Roman" w:hAnsi="Times New Roman" w:cs="Times New Roman"/>
          <w:sz w:val="28"/>
          <w:szCs w:val="28"/>
        </w:rPr>
        <w:tab/>
        <w:t>личностных</w:t>
      </w:r>
      <w:r w:rsidRPr="00AC096A">
        <w:rPr>
          <w:rFonts w:ascii="Times New Roman" w:hAnsi="Times New Roman" w:cs="Times New Roman"/>
          <w:sz w:val="28"/>
          <w:szCs w:val="28"/>
        </w:rPr>
        <w:tab/>
        <w:t>качеств</w:t>
      </w:r>
      <w:r w:rsidRPr="00AC096A">
        <w:rPr>
          <w:rFonts w:ascii="Times New Roman" w:hAnsi="Times New Roman" w:cs="Times New Roman"/>
          <w:sz w:val="28"/>
          <w:szCs w:val="28"/>
        </w:rPr>
        <w:tab/>
        <w:t>младших</w:t>
      </w:r>
      <w:r w:rsidRPr="00AC096A">
        <w:rPr>
          <w:rFonts w:ascii="Times New Roman" w:hAnsi="Times New Roman" w:cs="Times New Roman"/>
          <w:sz w:val="28"/>
          <w:szCs w:val="28"/>
        </w:rPr>
        <w:tab/>
        <w:t>школьников:</w:t>
      </w:r>
      <w:r w:rsidRPr="00AC096A">
        <w:rPr>
          <w:rFonts w:ascii="Times New Roman" w:hAnsi="Times New Roman" w:cs="Times New Roman"/>
          <w:sz w:val="28"/>
          <w:szCs w:val="28"/>
        </w:rPr>
        <w:tab/>
        <w:t>ценностного</w:t>
      </w:r>
      <w:r w:rsidRPr="00AC096A">
        <w:rPr>
          <w:rFonts w:ascii="Times New Roman" w:hAnsi="Times New Roman" w:cs="Times New Roman"/>
          <w:sz w:val="28"/>
          <w:szCs w:val="28"/>
        </w:rPr>
        <w:tab/>
        <w:t>отношения</w:t>
      </w:r>
      <w:r w:rsidRPr="00AC096A">
        <w:rPr>
          <w:rFonts w:ascii="Times New Roman" w:hAnsi="Times New Roman" w:cs="Times New Roman"/>
          <w:sz w:val="28"/>
          <w:szCs w:val="28"/>
        </w:rPr>
        <w:tab/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к </w:t>
      </w:r>
      <w:r w:rsidRPr="00AC096A">
        <w:rPr>
          <w:rFonts w:ascii="Times New Roman" w:hAnsi="Times New Roman" w:cs="Times New Roman"/>
          <w:sz w:val="28"/>
          <w:szCs w:val="28"/>
        </w:rPr>
        <w:t>прекрасному,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формирование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представлений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эстетических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идеалах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 ценностях;</w:t>
      </w:r>
    </w:p>
    <w:p w:rsidR="00AC096A" w:rsidRPr="00AC096A" w:rsidRDefault="00AC096A" w:rsidP="00AC096A">
      <w:pPr>
        <w:pStyle w:val="a7"/>
        <w:numPr>
          <w:ilvl w:val="0"/>
          <w:numId w:val="7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Развитие</w:t>
      </w:r>
      <w:r w:rsidRPr="00AC096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нравственных</w:t>
      </w:r>
      <w:r w:rsidRPr="00AC096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качеств,</w:t>
      </w:r>
      <w:r w:rsidRPr="00AC096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формирование</w:t>
      </w:r>
      <w:r w:rsidRPr="00AC096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бережного</w:t>
      </w:r>
      <w:r w:rsidRPr="00AC096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отношения</w:t>
      </w:r>
      <w:r w:rsidRPr="00AC096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</w:t>
      </w:r>
      <w:r w:rsidRPr="00AC096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традициям</w:t>
      </w:r>
      <w:r w:rsidRPr="00AC096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своего</w:t>
      </w:r>
      <w:r w:rsidRPr="00AC096A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народа и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своей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семьи.</w:t>
      </w:r>
    </w:p>
    <w:p w:rsidR="00AC096A" w:rsidRPr="00AC096A" w:rsidRDefault="00AC096A" w:rsidP="00AC096A">
      <w:pPr>
        <w:pStyle w:val="a7"/>
        <w:numPr>
          <w:ilvl w:val="0"/>
          <w:numId w:val="76"/>
        </w:numPr>
        <w:spacing w:before="166" w:line="360" w:lineRule="auto"/>
        <w:ind w:right="224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Работа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творческих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мастерских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представит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детям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широкую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картину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мира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прикладного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творчества,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поможет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освоить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разнообразные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технологии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соответствии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индивидуальными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предпочтениями.</w:t>
      </w:r>
    </w:p>
    <w:p w:rsidR="00AC096A" w:rsidRPr="00AC096A" w:rsidRDefault="00AC096A" w:rsidP="00AC096A">
      <w:pPr>
        <w:spacing w:line="360" w:lineRule="auto"/>
        <w:ind w:left="222" w:right="222" w:firstLine="299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Занятия художественной практической деятельностью по данной программе решают не только</w:t>
      </w:r>
      <w:r w:rsidRPr="00AC096A">
        <w:rPr>
          <w:rFonts w:ascii="Times New Roman" w:hAnsi="Times New Roman" w:cs="Times New Roman"/>
          <w:spacing w:val="-4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задачи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художественного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воспитания,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но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более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масштабные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–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развивают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интеллектуально-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творческий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потенциал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ребёнка.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Освоение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множества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технологических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приёмов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разнообразными материалами в условиях простора для свободного творчества помогает детям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познать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развить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собственные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способности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возможности,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создаёт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условия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для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развития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инициативности, изобретательности,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гибкости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мышления.</w:t>
      </w:r>
    </w:p>
    <w:p w:rsidR="00AC096A" w:rsidRDefault="00AC096A" w:rsidP="00AC096A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C096A" w:rsidRDefault="00AC096A" w:rsidP="00AC096A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C096A" w:rsidRPr="00AC096A" w:rsidRDefault="00AC096A" w:rsidP="00AC096A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C096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МЕСТО   КУРСА ВНЕУРОЧНОЙ ДЕЯТЕЛЬНОСТИ </w:t>
      </w:r>
      <w:r w:rsidRPr="00AC096A">
        <w:rPr>
          <w:rFonts w:ascii="Times New Roman" w:hAnsi="Times New Roman" w:cs="Times New Roman"/>
          <w:b/>
          <w:color w:val="000000"/>
          <w:sz w:val="28"/>
          <w:szCs w:val="28"/>
        </w:rPr>
        <w:t>В УЧЕБНОМ ПЛАНЕ</w:t>
      </w:r>
    </w:p>
    <w:p w:rsidR="00AC096A" w:rsidRPr="00AC096A" w:rsidRDefault="00AC096A" w:rsidP="00AC096A">
      <w:pPr>
        <w:spacing w:line="360" w:lineRule="auto"/>
        <w:ind w:left="222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Программа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рассчитана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на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4 года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обучения.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Общее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количество часов: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135</w:t>
      </w:r>
    </w:p>
    <w:p w:rsidR="00AC096A" w:rsidRPr="00AC096A" w:rsidRDefault="00AC096A" w:rsidP="00AC096A">
      <w:pPr>
        <w:spacing w:line="360" w:lineRule="auto"/>
        <w:ind w:left="222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расчёта</w:t>
      </w:r>
      <w:r w:rsidRPr="00AC096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1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час</w:t>
      </w:r>
      <w:r w:rsidRPr="00AC096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</w:t>
      </w:r>
      <w:r w:rsidRPr="00AC096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неделю,</w:t>
      </w:r>
      <w:r w:rsidRPr="00AC096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1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класс</w:t>
      </w:r>
      <w:r w:rsidRPr="00AC096A">
        <w:rPr>
          <w:rFonts w:ascii="Times New Roman" w:hAnsi="Times New Roman" w:cs="Times New Roman"/>
          <w:spacing w:val="10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–</w:t>
      </w:r>
      <w:r w:rsidRPr="00AC096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33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часа,</w:t>
      </w:r>
      <w:r w:rsidRPr="00AC096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2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класс</w:t>
      </w:r>
      <w:r w:rsidRPr="00AC096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–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34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часа,</w:t>
      </w:r>
      <w:r w:rsidRPr="00AC096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3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класс</w:t>
      </w:r>
      <w:r w:rsidRPr="00AC096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–</w:t>
      </w:r>
      <w:r w:rsidRPr="00AC096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34</w:t>
      </w:r>
      <w:r w:rsidRPr="00AC096A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часа,</w:t>
      </w:r>
      <w:r w:rsidRPr="00AC096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4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класс</w:t>
      </w:r>
      <w:r w:rsidRPr="00AC096A">
        <w:rPr>
          <w:rFonts w:ascii="Times New Roman" w:hAnsi="Times New Roman" w:cs="Times New Roman"/>
          <w:spacing w:val="9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–</w:t>
      </w:r>
      <w:r w:rsidRPr="00AC096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34</w:t>
      </w:r>
      <w:r w:rsidRPr="00AC096A">
        <w:rPr>
          <w:rFonts w:ascii="Times New Roman" w:hAnsi="Times New Roman" w:cs="Times New Roman"/>
          <w:spacing w:val="8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часа.</w:t>
      </w:r>
    </w:p>
    <w:p w:rsidR="00AC096A" w:rsidRDefault="00AC096A" w:rsidP="00AC096A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КУРСА ВНЕУРОЧНОЙ ДЕЯТЕЛЬНОСТИ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C096A">
        <w:rPr>
          <w:rFonts w:ascii="Times New Roman" w:hAnsi="Times New Roman" w:cs="Times New Roman"/>
          <w:sz w:val="28"/>
          <w:szCs w:val="28"/>
        </w:rPr>
        <w:t>1.Рукотворный мир.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Рукотворный мир как результат труда человека. Разнообразие предметов, окружающих нас в повседневной жизни. Природа как источник сырья. Способы переработки сырья в готовое изделие. Последовательное выполнение работы по изготовлению изделий.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Организация рабочего места для работы с различными материалами (рациональное размещение материалов, инструментов и приспособлений).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Анализ объекта и его назначения.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2.Технология ручной обработки материалов.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Природные материалы. Происхождение природных материалов. Растительные природные материалы: листья, семена, веточки, шишки, скорлупа орехов. Свойства природных материалов. Способы заготовки, правила хранения и правила поведения при сборе природного материала.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Инструменты и приспособления для обработки природных материалов. Техника безопасности при работе с инструментами.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Приемы работы с природными материалами.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2 класс: композиции из листьев, композиции из соломки, шахматы из шишек;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 xml:space="preserve">Пластические материалы. Пластилин, масса для моделирования, соленое тесто. Подготовка к работе. Инструменты и приспособления. Приемы работы с </w:t>
      </w:r>
      <w:r w:rsidRPr="00AC096A">
        <w:rPr>
          <w:rFonts w:ascii="Times New Roman" w:hAnsi="Times New Roman" w:cs="Times New Roman"/>
          <w:sz w:val="28"/>
          <w:szCs w:val="28"/>
        </w:rPr>
        <w:lastRenderedPageBreak/>
        <w:t>инструментами и приспособлениями. Основы безопасности при использовании инструментов и приспособлений.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лепка героев сказок, фигурок домашних животных, составление коллективных композиций;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Бумага. Виды бумаги. Свойства бумаги. Рациональное использование бумаги.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Виды графических изображений. Инструменты и приспособления для обработки бумаги. Техника безопасности при работе с инструментами. Приемы работы с бумагой.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аппликации, работа с гофрированным картоном, объемные игрушки из бумаги, оригами;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Текстильные материалы. Виды тканей. Свойства тканей. Экономное расходование тканей при раскрое. Нитки и их виды. Инструменты и приспособления для обработки текстильных материалов. Приемы безопасного использования инструментов и приспособлений.  Приемы работы с текстильными материалами.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прихватка, аппликации из ниток, простейшее плетение;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3.Мастерская оригами.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Общее представление о конструировании как создании конструкций предметов. Изделие, деталь изделия. Модель. Конструирование и моделирование изделий из бумаги, природных материалов.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Практические работы: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вертушка, парашют, конструирование мебели;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4.Мастерская конструирования и моделирования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lastRenderedPageBreak/>
        <w:t>Подход к работе детей в мастерский дизайн будет иным. Ученики должны учитывать основные правила дизайна: для каждой вещи, создаваемой и используемой человеком, существует одно общее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требование: она должна быть одновременно удобной в использовании и выразительной внешне; в разных условиях использования одна и та же по своей функции вещь будет иметь разное устройство и разный внешний вид; каждая вещь должна соответствовать общей обстановке, характеру и облику своего хозяина.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Подобный подход будет применим и целесообразен при выполнении каждого задания. Например, изготовление упаковки предполагает учет того, для чего именно она предназначена: упаковка должна сочетаться с подарком по форме, размеру, декору. Такая работа постепенно позволяет вырабатывать у обучающихся правильное отношение к вещам, стремление избегать ненужной вычурности и бессмысленных излишеств. А значит, формирует истинное понимание дизайнерских правил, хороший эстетический вкус.</w:t>
      </w:r>
    </w:p>
    <w:p w:rsidR="00AC096A" w:rsidRPr="00AC096A" w:rsidRDefault="00AC096A" w:rsidP="00AC096A">
      <w:pPr>
        <w:spacing w:before="12" w:line="360" w:lineRule="auto"/>
        <w:ind w:right="2164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C096A">
        <w:rPr>
          <w:rFonts w:ascii="Times New Roman" w:hAnsi="Times New Roman" w:cs="Times New Roman"/>
          <w:sz w:val="28"/>
          <w:szCs w:val="28"/>
          <w:u w:val="single"/>
        </w:rPr>
        <w:t>Основы</w:t>
      </w:r>
      <w:r w:rsidRPr="00AC096A">
        <w:rPr>
          <w:rFonts w:ascii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  <w:u w:val="single"/>
        </w:rPr>
        <w:t>культуры</w:t>
      </w:r>
      <w:r w:rsidRPr="00AC096A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  <w:u w:val="single"/>
        </w:rPr>
        <w:t>труда</w:t>
      </w:r>
      <w:r w:rsidRPr="00AC096A">
        <w:rPr>
          <w:rFonts w:ascii="Times New Roman" w:hAnsi="Times New Roman" w:cs="Times New Roman"/>
          <w:spacing w:val="-4"/>
          <w:sz w:val="28"/>
          <w:szCs w:val="28"/>
          <w:u w:val="single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  <w:u w:val="single"/>
        </w:rPr>
        <w:t>и</w:t>
      </w:r>
      <w:r w:rsidRPr="00AC096A">
        <w:rPr>
          <w:rFonts w:ascii="Times New Roman" w:hAnsi="Times New Roman" w:cs="Times New Roman"/>
          <w:spacing w:val="-3"/>
          <w:sz w:val="28"/>
          <w:szCs w:val="28"/>
          <w:u w:val="single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  <w:u w:val="single"/>
        </w:rPr>
        <w:t>самообслуживания.</w:t>
      </w:r>
    </w:p>
    <w:p w:rsidR="00AC096A" w:rsidRPr="00AC096A" w:rsidRDefault="00AC096A" w:rsidP="00AC096A">
      <w:pPr>
        <w:spacing w:after="120" w:line="360" w:lineRule="auto"/>
        <w:ind w:right="50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Рукотворный мир как результат труда человека. Разнообразие предметов, окружающих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 в повседневной жизни. Природа как источник сырья. Способы переработки сырья в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готовое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изделие.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Последовательное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изготовлению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изделий.</w:t>
      </w:r>
    </w:p>
    <w:p w:rsidR="00AC096A" w:rsidRPr="00AC096A" w:rsidRDefault="00AC096A" w:rsidP="00AC096A">
      <w:pPr>
        <w:spacing w:after="120" w:line="36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рабочего</w:t>
      </w:r>
      <w:r w:rsidRPr="00AC096A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места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различными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материалами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рациональное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размещение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материалов, инструментов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приспособлений). Анализ</w:t>
      </w:r>
      <w:r w:rsidRPr="00AC096A">
        <w:rPr>
          <w:rFonts w:ascii="Times New Roman" w:eastAsia="Times New Roman" w:hAnsi="Times New Roman" w:cs="Times New Roman"/>
          <w:spacing w:val="5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назначения.</w:t>
      </w:r>
    </w:p>
    <w:p w:rsidR="00AC096A" w:rsidRPr="00AC096A" w:rsidRDefault="00AC096A" w:rsidP="00AC096A">
      <w:pPr>
        <w:spacing w:after="120" w:line="36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Данный раздел раскрывается при организации творчества во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всех мастерских 1,2,3,4</w:t>
      </w:r>
      <w:r w:rsidRPr="00AC096A">
        <w:rPr>
          <w:rFonts w:ascii="Times New Roman" w:eastAsia="Times New Roman" w:hAnsi="Times New Roman" w:cs="Times New Roman"/>
          <w:spacing w:val="-5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класса.</w:t>
      </w:r>
    </w:p>
    <w:p w:rsidR="00AC096A" w:rsidRPr="00AC096A" w:rsidRDefault="00AC096A" w:rsidP="00AC096A">
      <w:pPr>
        <w:spacing w:after="120" w:line="360" w:lineRule="auto"/>
        <w:ind w:right="233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Технология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ручной</w:t>
      </w:r>
      <w:r w:rsidRPr="00AC096A">
        <w:rPr>
          <w:rFonts w:ascii="Times New Roman" w:eastAsia="Times New Roman" w:hAnsi="Times New Roman" w:cs="Times New Roman"/>
          <w:spacing w:val="-5"/>
          <w:sz w:val="28"/>
          <w:szCs w:val="28"/>
          <w:u w:val="single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обработки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u w:val="single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материалов.</w:t>
      </w:r>
    </w:p>
    <w:p w:rsidR="00AC096A" w:rsidRPr="00AC096A" w:rsidRDefault="00AC096A" w:rsidP="00AC096A">
      <w:pPr>
        <w:spacing w:after="120" w:line="360" w:lineRule="auto"/>
        <w:ind w:right="2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Природные</w:t>
      </w:r>
      <w:r w:rsidRPr="00AC096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материалы.</w:t>
      </w:r>
      <w:r w:rsidRPr="00AC096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Происхождение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материалов.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Растительные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природные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материалы: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листья,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семена,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веточки,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шишки,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скорлупа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орехов.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Свойства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 материалов. Способы заготовки, правила хранения и правила поведения при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сборе природного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материала.</w:t>
      </w:r>
    </w:p>
    <w:p w:rsidR="00AC096A" w:rsidRPr="00AC096A" w:rsidRDefault="00AC096A" w:rsidP="00AC096A">
      <w:pPr>
        <w:spacing w:after="120" w:line="360" w:lineRule="auto"/>
        <w:ind w:right="22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Инструменты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приспособления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обработки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материалов.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при работе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инструментами.</w:t>
      </w:r>
    </w:p>
    <w:p w:rsidR="00AC096A" w:rsidRPr="00AC096A" w:rsidRDefault="00AC096A" w:rsidP="00AC096A">
      <w:pPr>
        <w:spacing w:after="120" w:line="360" w:lineRule="auto"/>
        <w:ind w:right="48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работы с природными материалами.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работы:</w:t>
      </w:r>
    </w:p>
    <w:p w:rsidR="00AC096A" w:rsidRPr="00AC096A" w:rsidRDefault="00AC096A" w:rsidP="00AC096A">
      <w:pPr>
        <w:widowControl w:val="0"/>
        <w:numPr>
          <w:ilvl w:val="0"/>
          <w:numId w:val="77"/>
        </w:numPr>
        <w:tabs>
          <w:tab w:val="left" w:pos="4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композиции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листьев;</w:t>
      </w:r>
    </w:p>
    <w:p w:rsidR="00AC096A" w:rsidRPr="00AC096A" w:rsidRDefault="00AC096A" w:rsidP="00AC096A">
      <w:pPr>
        <w:widowControl w:val="0"/>
        <w:numPr>
          <w:ilvl w:val="0"/>
          <w:numId w:val="77"/>
        </w:numPr>
        <w:tabs>
          <w:tab w:val="left" w:pos="4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композиции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листьев,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композиции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соломки,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шахматы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шишек;</w:t>
      </w:r>
    </w:p>
    <w:p w:rsidR="00AC096A" w:rsidRPr="00AC096A" w:rsidRDefault="00AC096A" w:rsidP="00AC096A">
      <w:pPr>
        <w:widowControl w:val="0"/>
        <w:numPr>
          <w:ilvl w:val="0"/>
          <w:numId w:val="77"/>
        </w:numPr>
        <w:tabs>
          <w:tab w:val="left" w:pos="400"/>
        </w:tabs>
        <w:autoSpaceDE w:val="0"/>
        <w:autoSpaceDN w:val="0"/>
        <w:spacing w:before="1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работа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листьями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(эстамп),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работа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ракушками,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украшение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яичной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скорлупой.</w:t>
      </w:r>
    </w:p>
    <w:p w:rsidR="00AC096A" w:rsidRPr="00AC096A" w:rsidRDefault="00AC096A" w:rsidP="00AC096A">
      <w:pPr>
        <w:spacing w:after="120" w:line="360" w:lineRule="auto"/>
        <w:ind w:left="222" w:right="22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Пластические</w:t>
      </w:r>
      <w:r w:rsidRPr="00AC096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материалы.</w:t>
      </w:r>
      <w:r w:rsidRPr="00AC096A">
        <w:rPr>
          <w:rFonts w:ascii="Times New Roman" w:eastAsia="Times New Roman" w:hAnsi="Times New Roman" w:cs="Times New Roman"/>
          <w:b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Пластилин,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масса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моделирования,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соленое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тесто.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работе. Инструменты и приспособления. Приемы работы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инструментами и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приспособлениями.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использовании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инструментов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приспособлений.</w:t>
      </w:r>
    </w:p>
    <w:p w:rsidR="00AC096A" w:rsidRPr="00AC096A" w:rsidRDefault="00AC096A" w:rsidP="00AC096A">
      <w:pPr>
        <w:spacing w:after="120" w:line="360" w:lineRule="auto"/>
        <w:ind w:left="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работы:</w:t>
      </w:r>
    </w:p>
    <w:p w:rsidR="00AC096A" w:rsidRPr="00AC096A" w:rsidRDefault="00AC096A" w:rsidP="00AC096A">
      <w:pPr>
        <w:widowControl w:val="0"/>
        <w:numPr>
          <w:ilvl w:val="0"/>
          <w:numId w:val="78"/>
        </w:numPr>
        <w:tabs>
          <w:tab w:val="left" w:pos="4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лепка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фигурок</w:t>
      </w:r>
      <w:r w:rsidRPr="00AC09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животных,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композиции</w:t>
      </w:r>
      <w:r w:rsidRPr="00AC096A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пластилина;</w:t>
      </w:r>
    </w:p>
    <w:p w:rsidR="00AC096A" w:rsidRPr="00AC096A" w:rsidRDefault="00AC096A" w:rsidP="00AC096A">
      <w:pPr>
        <w:widowControl w:val="0"/>
        <w:numPr>
          <w:ilvl w:val="0"/>
          <w:numId w:val="78"/>
        </w:numPr>
        <w:tabs>
          <w:tab w:val="left" w:pos="436"/>
        </w:tabs>
        <w:autoSpaceDE w:val="0"/>
        <w:autoSpaceDN w:val="0"/>
        <w:spacing w:after="0" w:line="360" w:lineRule="auto"/>
        <w:ind w:left="222" w:right="233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 лепка героев сказок,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фигурок домашних животных, составление коллективных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композиций;</w:t>
      </w:r>
    </w:p>
    <w:p w:rsidR="00AC096A" w:rsidRPr="00AC096A" w:rsidRDefault="00AC096A" w:rsidP="00AC096A">
      <w:pPr>
        <w:widowControl w:val="0"/>
        <w:numPr>
          <w:ilvl w:val="0"/>
          <w:numId w:val="78"/>
        </w:numPr>
        <w:tabs>
          <w:tab w:val="left" w:pos="4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лепка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посуды;</w:t>
      </w:r>
    </w:p>
    <w:p w:rsidR="00AC096A" w:rsidRPr="00AC096A" w:rsidRDefault="00AC096A" w:rsidP="00AC096A">
      <w:pPr>
        <w:widowControl w:val="0"/>
        <w:numPr>
          <w:ilvl w:val="0"/>
          <w:numId w:val="78"/>
        </w:numPr>
        <w:tabs>
          <w:tab w:val="left" w:pos="4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лепка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соленого</w:t>
      </w:r>
      <w:r w:rsidRPr="00AC09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теста.</w:t>
      </w:r>
    </w:p>
    <w:p w:rsidR="00AC096A" w:rsidRPr="00AC096A" w:rsidRDefault="00AC096A" w:rsidP="00AC096A">
      <w:pPr>
        <w:spacing w:after="120" w:line="360" w:lineRule="auto"/>
        <w:ind w:left="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Бумага.</w:t>
      </w:r>
      <w:r w:rsidRPr="00AC096A">
        <w:rPr>
          <w:rFonts w:ascii="Times New Roman" w:eastAsia="Times New Roman" w:hAnsi="Times New Roman" w:cs="Times New Roman"/>
          <w:b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бумаги.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бумаги.</w:t>
      </w:r>
      <w:r w:rsidRPr="00AC096A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Рациональное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бумаги.</w:t>
      </w:r>
    </w:p>
    <w:p w:rsidR="00AC096A" w:rsidRPr="00AC096A" w:rsidRDefault="00AC096A" w:rsidP="00AC096A">
      <w:pPr>
        <w:spacing w:after="120" w:line="360" w:lineRule="auto"/>
        <w:ind w:left="222" w:right="2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графических изображений. Инструменты и приспособления для обработки бумаги.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Техника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при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работе с инструментами.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бумагой.</w:t>
      </w:r>
    </w:p>
    <w:p w:rsidR="00AC096A" w:rsidRPr="00AC096A" w:rsidRDefault="00AC096A" w:rsidP="00AC096A">
      <w:pPr>
        <w:spacing w:after="120" w:line="360" w:lineRule="auto"/>
        <w:ind w:left="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работы:</w:t>
      </w:r>
    </w:p>
    <w:p w:rsidR="00AC096A" w:rsidRPr="00AC096A" w:rsidRDefault="00AC096A" w:rsidP="00AC096A">
      <w:pPr>
        <w:widowControl w:val="0"/>
        <w:numPr>
          <w:ilvl w:val="0"/>
          <w:numId w:val="79"/>
        </w:numPr>
        <w:tabs>
          <w:tab w:val="left" w:pos="4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новогодние</w:t>
      </w:r>
      <w:r w:rsidRPr="00AC096A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игрушки,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поделки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бумаги,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простейшие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модели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оригами;</w:t>
      </w:r>
    </w:p>
    <w:p w:rsidR="00AC096A" w:rsidRPr="00AC096A" w:rsidRDefault="00AC096A" w:rsidP="00AC096A">
      <w:pPr>
        <w:widowControl w:val="0"/>
        <w:numPr>
          <w:ilvl w:val="0"/>
          <w:numId w:val="79"/>
        </w:numPr>
        <w:tabs>
          <w:tab w:val="left" w:pos="429"/>
        </w:tabs>
        <w:autoSpaceDE w:val="0"/>
        <w:autoSpaceDN w:val="0"/>
        <w:spacing w:after="0" w:line="360" w:lineRule="auto"/>
        <w:ind w:left="222" w:right="231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аппликации,</w:t>
      </w:r>
      <w:r w:rsidRPr="00AC096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работа</w:t>
      </w:r>
      <w:r w:rsidRPr="00AC096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гофрированным</w:t>
      </w:r>
      <w:r w:rsidRPr="00AC096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картоном,</w:t>
      </w:r>
      <w:r w:rsidRPr="00AC096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объемные</w:t>
      </w:r>
      <w:r w:rsidRPr="00AC096A">
        <w:rPr>
          <w:rFonts w:ascii="Times New Roman" w:hAnsi="Times New Roman" w:cs="Times New Roman"/>
          <w:spacing w:val="2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игрушки</w:t>
      </w:r>
      <w:r w:rsidRPr="00AC096A">
        <w:rPr>
          <w:rFonts w:ascii="Times New Roman" w:hAnsi="Times New Roman" w:cs="Times New Roman"/>
          <w:spacing w:val="2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2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бумаги,</w:t>
      </w:r>
      <w:r w:rsidRPr="00AC096A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оригами;</w:t>
      </w:r>
    </w:p>
    <w:p w:rsidR="00AC096A" w:rsidRPr="00AC096A" w:rsidRDefault="00AC096A" w:rsidP="00AC096A">
      <w:pPr>
        <w:widowControl w:val="0"/>
        <w:numPr>
          <w:ilvl w:val="0"/>
          <w:numId w:val="79"/>
        </w:numPr>
        <w:tabs>
          <w:tab w:val="left" w:pos="405"/>
        </w:tabs>
        <w:autoSpaceDE w:val="0"/>
        <w:autoSpaceDN w:val="0"/>
        <w:spacing w:after="0" w:line="360" w:lineRule="auto"/>
        <w:ind w:left="222" w:right="223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lastRenderedPageBreak/>
        <w:t>класс:</w:t>
      </w:r>
      <w:r w:rsidRPr="00AC096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куклы</w:t>
      </w:r>
      <w:r w:rsidRPr="00AC096A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геометрических</w:t>
      </w:r>
      <w:r w:rsidRPr="00AC096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фигур,</w:t>
      </w:r>
      <w:r w:rsidRPr="00AC096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поделки</w:t>
      </w:r>
      <w:r w:rsidRPr="00AC096A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гофрированного</w:t>
      </w:r>
      <w:r w:rsidRPr="00AC096A">
        <w:rPr>
          <w:rFonts w:ascii="Times New Roman" w:hAnsi="Times New Roman" w:cs="Times New Roman"/>
          <w:spacing w:val="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картона;</w:t>
      </w:r>
      <w:r w:rsidRPr="00AC096A">
        <w:rPr>
          <w:rFonts w:ascii="Times New Roman" w:hAnsi="Times New Roman" w:cs="Times New Roman"/>
          <w:spacing w:val="7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подвижные</w:t>
      </w:r>
      <w:r w:rsidRPr="00AC096A">
        <w:rPr>
          <w:rFonts w:ascii="Times New Roman" w:hAnsi="Times New Roman" w:cs="Times New Roman"/>
          <w:spacing w:val="-5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игрушки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из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картона;</w:t>
      </w:r>
    </w:p>
    <w:p w:rsidR="00AC096A" w:rsidRPr="00AC096A" w:rsidRDefault="00AC096A" w:rsidP="00AC096A">
      <w:pPr>
        <w:widowControl w:val="0"/>
        <w:numPr>
          <w:ilvl w:val="0"/>
          <w:numId w:val="79"/>
        </w:numPr>
        <w:tabs>
          <w:tab w:val="left" w:pos="400"/>
        </w:tabs>
        <w:autoSpaceDE w:val="0"/>
        <w:autoSpaceDN w:val="0"/>
        <w:spacing w:after="0" w:line="360" w:lineRule="auto"/>
        <w:ind w:left="222" w:right="229" w:firstLine="0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 игры из бумаги, бумаг пластика (основы квислинга), маски для карнавала.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b/>
          <w:sz w:val="28"/>
          <w:szCs w:val="28"/>
        </w:rPr>
        <w:t xml:space="preserve">Текстильные материалы. </w:t>
      </w:r>
      <w:r w:rsidRPr="00AC096A">
        <w:rPr>
          <w:rFonts w:ascii="Times New Roman" w:hAnsi="Times New Roman" w:cs="Times New Roman"/>
          <w:sz w:val="28"/>
          <w:szCs w:val="28"/>
        </w:rPr>
        <w:t>Виды тканей. Свойства тканей. Экономное расходование тканей</w:t>
      </w:r>
      <w:r w:rsidRPr="00AC096A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</w:t>
      </w:r>
      <w:r w:rsidRPr="00AC096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раскрое.</w:t>
      </w:r>
      <w:r w:rsidRPr="00AC096A">
        <w:rPr>
          <w:rFonts w:ascii="Times New Roman" w:hAnsi="Times New Roman" w:cs="Times New Roman"/>
          <w:spacing w:val="2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Нитки</w:t>
      </w:r>
      <w:r w:rsidRPr="00AC096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их</w:t>
      </w:r>
      <w:r w:rsidRPr="00AC096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виды.</w:t>
      </w:r>
      <w:r w:rsidRPr="00AC096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Инструменты</w:t>
      </w:r>
      <w:r w:rsidRPr="00AC096A">
        <w:rPr>
          <w:rFonts w:ascii="Times New Roman" w:hAnsi="Times New Roman" w:cs="Times New Roman"/>
          <w:spacing w:val="2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приспособления</w:t>
      </w:r>
      <w:r w:rsidRPr="00AC096A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для</w:t>
      </w:r>
      <w:r w:rsidRPr="00AC096A">
        <w:rPr>
          <w:rFonts w:ascii="Times New Roman" w:hAnsi="Times New Roman" w:cs="Times New Roman"/>
          <w:spacing w:val="2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обработки текстильных</w:t>
      </w:r>
      <w:r w:rsidRPr="00AC096A">
        <w:rPr>
          <w:rFonts w:ascii="Times New Roman" w:hAnsi="Times New Roman" w:cs="Times New Roman"/>
          <w:sz w:val="28"/>
          <w:szCs w:val="28"/>
        </w:rPr>
        <w:tab/>
        <w:t>материалов.</w:t>
      </w:r>
      <w:r w:rsidRPr="00AC096A">
        <w:rPr>
          <w:rFonts w:ascii="Times New Roman" w:hAnsi="Times New Roman" w:cs="Times New Roman"/>
          <w:sz w:val="28"/>
          <w:szCs w:val="28"/>
        </w:rPr>
        <w:tab/>
        <w:t>Приемы</w:t>
      </w:r>
      <w:r w:rsidRPr="00AC096A">
        <w:rPr>
          <w:rFonts w:ascii="Times New Roman" w:hAnsi="Times New Roman" w:cs="Times New Roman"/>
          <w:sz w:val="28"/>
          <w:szCs w:val="28"/>
        </w:rPr>
        <w:tab/>
        <w:t>безопасного</w:t>
      </w:r>
      <w:r w:rsidRPr="00AC096A">
        <w:rPr>
          <w:rFonts w:ascii="Times New Roman" w:hAnsi="Times New Roman" w:cs="Times New Roman"/>
          <w:sz w:val="28"/>
          <w:szCs w:val="28"/>
        </w:rPr>
        <w:tab/>
        <w:t>использования</w:t>
      </w:r>
      <w:r w:rsidRPr="00AC096A">
        <w:rPr>
          <w:rFonts w:ascii="Times New Roman" w:hAnsi="Times New Roman" w:cs="Times New Roman"/>
          <w:sz w:val="28"/>
          <w:szCs w:val="28"/>
        </w:rPr>
        <w:tab/>
        <w:t>инструментов</w:t>
      </w:r>
      <w:r w:rsidRPr="00AC096A">
        <w:rPr>
          <w:rFonts w:ascii="Times New Roman" w:hAnsi="Times New Roman" w:cs="Times New Roman"/>
          <w:sz w:val="28"/>
          <w:szCs w:val="28"/>
        </w:rPr>
        <w:tab/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Pr="00AC096A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приспособлений.</w:t>
      </w:r>
      <w:r w:rsidRPr="00AC096A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Приемы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работы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текстильными материалами.</w:t>
      </w:r>
    </w:p>
    <w:p w:rsidR="00AC096A" w:rsidRPr="00AC096A" w:rsidRDefault="00AC096A" w:rsidP="00AC096A">
      <w:pPr>
        <w:spacing w:after="120" w:line="360" w:lineRule="auto"/>
        <w:ind w:left="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работы:</w:t>
      </w:r>
    </w:p>
    <w:p w:rsidR="00AC096A" w:rsidRPr="00AC096A" w:rsidRDefault="00AC096A" w:rsidP="00AC096A">
      <w:pPr>
        <w:spacing w:after="120" w:line="360" w:lineRule="auto"/>
        <w:ind w:left="222" w:right="298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класс: прихватка, аппликации из ниток, простейшее плетение;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3 класс: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куклы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драпа, изо нити;</w:t>
      </w:r>
    </w:p>
    <w:p w:rsidR="00AC096A" w:rsidRPr="00AC096A" w:rsidRDefault="00AC096A" w:rsidP="00AC096A">
      <w:pPr>
        <w:spacing w:after="120" w:line="360" w:lineRule="auto"/>
        <w:ind w:left="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</w:t>
      </w:r>
      <w:r w:rsidRPr="00AC096A">
        <w:rPr>
          <w:rFonts w:ascii="Times New Roman" w:eastAsia="Times New Roman" w:hAnsi="Times New Roman" w:cs="Times New Roman"/>
          <w:spacing w:val="5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мягкие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игрушки,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вышивка,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футляры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драпа,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макраме.</w:t>
      </w:r>
    </w:p>
    <w:p w:rsidR="00AC096A" w:rsidRPr="00AC096A" w:rsidRDefault="00AC096A" w:rsidP="00AC096A">
      <w:pPr>
        <w:spacing w:after="120" w:line="360" w:lineRule="auto"/>
        <w:ind w:left="222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Конструирование</w:t>
      </w:r>
      <w:r w:rsidRPr="00AC096A">
        <w:rPr>
          <w:rFonts w:ascii="Times New Roman" w:eastAsia="Times New Roman" w:hAnsi="Times New Roman" w:cs="Times New Roman"/>
          <w:b/>
          <w:spacing w:val="-7"/>
          <w:sz w:val="28"/>
          <w:szCs w:val="28"/>
          <w:u w:val="single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</w:t>
      </w:r>
      <w:r w:rsidRPr="00AC096A">
        <w:rPr>
          <w:rFonts w:ascii="Times New Roman" w:eastAsia="Times New Roman" w:hAnsi="Times New Roman" w:cs="Times New Roman"/>
          <w:b/>
          <w:spacing w:val="-3"/>
          <w:sz w:val="28"/>
          <w:szCs w:val="28"/>
          <w:u w:val="single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моделирование</w:t>
      </w:r>
      <w:r w:rsidRPr="00AC09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AC096A" w:rsidRPr="00AC096A" w:rsidRDefault="00AC096A" w:rsidP="00AC096A">
      <w:pPr>
        <w:spacing w:after="120" w:line="360" w:lineRule="auto"/>
        <w:ind w:left="222" w:right="2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Общее представление о конструировании как создании конструкций предметов. Изделие,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изделия.</w:t>
      </w:r>
      <w:r w:rsidRPr="00AC096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Модель.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Конструирование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AC096A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моделирование изделий</w:t>
      </w:r>
      <w:r w:rsidRPr="00AC096A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AC096A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бумаги,</w:t>
      </w:r>
    </w:p>
    <w:p w:rsidR="00AC096A" w:rsidRPr="00AC096A" w:rsidRDefault="00AC096A" w:rsidP="00AC096A">
      <w:pPr>
        <w:spacing w:after="120" w:line="360" w:lineRule="auto"/>
        <w:ind w:left="222" w:right="706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природных материалов.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Практические работы:</w:t>
      </w:r>
    </w:p>
    <w:p w:rsidR="00AC096A" w:rsidRPr="00AC096A" w:rsidRDefault="00AC096A" w:rsidP="00AC096A">
      <w:pPr>
        <w:widowControl w:val="0"/>
        <w:numPr>
          <w:ilvl w:val="0"/>
          <w:numId w:val="80"/>
        </w:numPr>
        <w:tabs>
          <w:tab w:val="left" w:pos="400"/>
        </w:tabs>
        <w:autoSpaceDE w:val="0"/>
        <w:autoSpaceDN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кораблик,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самолет;</w:t>
      </w:r>
    </w:p>
    <w:p w:rsidR="00AC096A" w:rsidRPr="00AC096A" w:rsidRDefault="00AC096A" w:rsidP="00AC096A">
      <w:pPr>
        <w:widowControl w:val="0"/>
        <w:numPr>
          <w:ilvl w:val="0"/>
          <w:numId w:val="80"/>
        </w:numPr>
        <w:tabs>
          <w:tab w:val="left" w:pos="284"/>
        </w:tabs>
        <w:autoSpaceDE w:val="0"/>
        <w:autoSpaceDN w:val="0"/>
        <w:spacing w:after="0" w:line="360" w:lineRule="auto"/>
        <w:ind w:left="-142" w:right="3937" w:firstLine="364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 вертушка, парашют, конструирование мебели;</w:t>
      </w:r>
      <w:r w:rsidRPr="00AC096A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3 класс:</w:t>
      </w:r>
      <w:r w:rsidRPr="00AC096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игрушки из</w:t>
      </w:r>
      <w:r w:rsidRPr="00AC096A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поролона.</w:t>
      </w:r>
    </w:p>
    <w:p w:rsidR="00AC096A" w:rsidRPr="00AC096A" w:rsidRDefault="00AC096A" w:rsidP="00AC096A">
      <w:pPr>
        <w:widowControl w:val="0"/>
        <w:tabs>
          <w:tab w:val="left" w:pos="400"/>
        </w:tabs>
        <w:autoSpaceDE w:val="0"/>
        <w:autoSpaceDN w:val="0"/>
        <w:spacing w:after="0" w:line="360" w:lineRule="auto"/>
        <w:ind w:left="222" w:right="3937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b/>
          <w:sz w:val="28"/>
          <w:szCs w:val="28"/>
          <w:u w:val="single"/>
        </w:rPr>
        <w:t>Дизайн</w:t>
      </w:r>
      <w:r w:rsidRPr="00AC096A">
        <w:rPr>
          <w:rFonts w:ascii="Times New Roman" w:hAnsi="Times New Roman" w:cs="Times New Roman"/>
          <w:sz w:val="28"/>
          <w:szCs w:val="28"/>
        </w:rPr>
        <w:t>.</w:t>
      </w:r>
    </w:p>
    <w:p w:rsidR="00AC096A" w:rsidRPr="00AC096A" w:rsidRDefault="00AC096A" w:rsidP="00AC096A">
      <w:pPr>
        <w:spacing w:after="120" w:line="360" w:lineRule="auto"/>
        <w:ind w:left="222" w:right="103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«Дизайн». Основы дизайна. Виды дизайна (дизайн стекла, ткани, дерева,</w:t>
      </w:r>
      <w:r w:rsidRPr="00AC096A">
        <w:rPr>
          <w:rFonts w:ascii="Times New Roman" w:eastAsia="Times New Roman" w:hAnsi="Times New Roman" w:cs="Times New Roman"/>
          <w:spacing w:val="-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металла). Простейшие приемы дизайна. Инструменты и приспособления. Техника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безопасности при работе</w:t>
      </w:r>
      <w:r w:rsidRPr="00AC096A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инструментами.</w:t>
      </w:r>
    </w:p>
    <w:p w:rsidR="00AC096A" w:rsidRPr="00AC096A" w:rsidRDefault="00AC096A" w:rsidP="00AC096A">
      <w:pPr>
        <w:spacing w:after="120" w:line="360" w:lineRule="auto"/>
        <w:ind w:left="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Практические</w:t>
      </w:r>
      <w:r w:rsidRPr="00AC096A">
        <w:rPr>
          <w:rFonts w:ascii="Times New Roman" w:eastAsia="Times New Roman" w:hAnsi="Times New Roman" w:cs="Times New Roman"/>
          <w:spacing w:val="52"/>
          <w:sz w:val="28"/>
          <w:szCs w:val="28"/>
          <w:lang w:eastAsia="ru-RU"/>
        </w:rPr>
        <w:t xml:space="preserve"> </w:t>
      </w:r>
      <w:r w:rsidRPr="00AC09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работы:</w:t>
      </w:r>
    </w:p>
    <w:p w:rsidR="00AC096A" w:rsidRPr="00AC096A" w:rsidRDefault="00AC096A" w:rsidP="00AC096A">
      <w:pPr>
        <w:pStyle w:val="a7"/>
        <w:widowControl w:val="0"/>
        <w:numPr>
          <w:ilvl w:val="0"/>
          <w:numId w:val="80"/>
        </w:numPr>
        <w:tabs>
          <w:tab w:val="left" w:pos="400"/>
        </w:tabs>
        <w:autoSpaceDE w:val="0"/>
        <w:autoSpaceDN w:val="0"/>
        <w:spacing w:after="0" w:line="360" w:lineRule="auto"/>
        <w:ind w:left="0" w:right="805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класс: различные способы украшений, украшение коробок, рамок под фотографии,</w:t>
      </w:r>
      <w:r w:rsidRPr="00AC096A">
        <w:rPr>
          <w:rFonts w:ascii="Times New Roman" w:hAnsi="Times New Roman" w:cs="Times New Roman"/>
          <w:spacing w:val="-5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панно,</w:t>
      </w:r>
      <w:r w:rsidRPr="00AC096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бусы; класс: декупаж вазы, плетение из бисера, украшение шкатулки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096A" w:rsidRPr="00AC096A" w:rsidRDefault="00AC096A" w:rsidP="00AC096A">
      <w:pPr>
        <w:spacing w:line="360" w:lineRule="auto"/>
        <w:ind w:left="222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pacing w:val="-46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Часы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для работы в мастерских</w:t>
      </w:r>
      <w:r w:rsidRPr="00AC096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распределены</w:t>
      </w:r>
      <w:r w:rsidRPr="00AC096A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следующим</w:t>
      </w:r>
      <w:r w:rsidRPr="00AC096A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AC096A">
        <w:rPr>
          <w:rFonts w:ascii="Times New Roman" w:hAnsi="Times New Roman" w:cs="Times New Roman"/>
          <w:sz w:val="28"/>
          <w:szCs w:val="28"/>
        </w:rPr>
        <w:t>образом:</w:t>
      </w:r>
    </w:p>
    <w:p w:rsidR="00AC096A" w:rsidRPr="00AC096A" w:rsidRDefault="00AC096A" w:rsidP="00AC096A">
      <w:pPr>
        <w:pStyle w:val="a5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TableNormal"/>
        <w:tblW w:w="9739" w:type="dxa"/>
        <w:tblInd w:w="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85"/>
        <w:gridCol w:w="1418"/>
        <w:gridCol w:w="1559"/>
        <w:gridCol w:w="1559"/>
        <w:gridCol w:w="1418"/>
      </w:tblGrid>
      <w:tr w:rsidR="00AC096A" w:rsidRPr="00AC096A" w:rsidTr="00AE0ABD">
        <w:trPr>
          <w:trHeight w:val="36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line="360" w:lineRule="auto"/>
              <w:ind w:right="22"/>
              <w:jc w:val="both"/>
              <w:rPr>
                <w:sz w:val="28"/>
                <w:szCs w:val="28"/>
                <w:lang w:val="ru-RU"/>
              </w:rPr>
            </w:pPr>
            <w:r w:rsidRPr="00AC096A">
              <w:rPr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line="360" w:lineRule="auto"/>
              <w:ind w:left="24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1 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line="360" w:lineRule="auto"/>
              <w:ind w:left="570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2</w:t>
            </w:r>
            <w:r w:rsidRPr="00AC096A">
              <w:rPr>
                <w:spacing w:val="-2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line="360" w:lineRule="auto"/>
              <w:ind w:left="321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line="360" w:lineRule="auto"/>
              <w:ind w:left="421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  <w:r w:rsidRPr="00AC096A">
              <w:rPr>
                <w:spacing w:val="-2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класс</w:t>
            </w:r>
          </w:p>
        </w:tc>
      </w:tr>
      <w:tr w:rsidR="00AC096A" w:rsidRPr="00AC096A" w:rsidTr="00AE0ABD">
        <w:trPr>
          <w:trHeight w:val="48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100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4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игротеки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100" w:line="360" w:lineRule="auto"/>
              <w:ind w:left="213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100" w:line="360" w:lineRule="auto"/>
              <w:ind w:left="281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100" w:line="360" w:lineRule="auto"/>
              <w:ind w:right="78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100" w:line="360" w:lineRule="auto"/>
              <w:ind w:left="80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2</w:t>
            </w:r>
          </w:p>
        </w:tc>
      </w:tr>
      <w:tr w:rsidR="00AC096A" w:rsidRPr="00AC096A" w:rsidTr="00AE0ABD">
        <w:trPr>
          <w:trHeight w:val="46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FF2F7C" w:rsidRDefault="00AC096A" w:rsidP="00AC096A">
            <w:pPr>
              <w:pStyle w:val="TableParagraph"/>
              <w:spacing w:before="81" w:line="360" w:lineRule="auto"/>
              <w:ind w:left="50"/>
              <w:rPr>
                <w:sz w:val="24"/>
                <w:szCs w:val="24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4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лепки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left="228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left="310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right="52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left="103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</w:t>
            </w:r>
          </w:p>
        </w:tc>
      </w:tr>
      <w:tr w:rsidR="00AC096A" w:rsidRPr="00AC096A" w:rsidTr="00AE0ABD">
        <w:trPr>
          <w:trHeight w:val="467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79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2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флористики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242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334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C096A" w:rsidRPr="00AC096A" w:rsidTr="00AE0ABD">
        <w:trPr>
          <w:trHeight w:val="468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79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2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Деда</w:t>
            </w:r>
            <w:r w:rsidRPr="00AC096A">
              <w:rPr>
                <w:spacing w:val="-1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Мороза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236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322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right="38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123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</w:tr>
      <w:tr w:rsidR="00AC096A" w:rsidRPr="00AC096A" w:rsidTr="00AE0ABD">
        <w:trPr>
          <w:trHeight w:val="46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80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4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коллекции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идей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0" w:line="360" w:lineRule="auto"/>
              <w:ind w:left="203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0" w:line="360" w:lineRule="auto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0" w:line="360" w:lineRule="auto"/>
              <w:ind w:right="73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0" w:line="360" w:lineRule="auto"/>
              <w:ind w:left="178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7</w:t>
            </w:r>
          </w:p>
        </w:tc>
      </w:tr>
      <w:tr w:rsidR="00AC096A" w:rsidRPr="00AC096A" w:rsidTr="00AE0ABD">
        <w:trPr>
          <w:trHeight w:val="46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81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оригами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left="219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left="295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C096A" w:rsidRPr="00AC096A" w:rsidTr="00AE0ABD">
        <w:trPr>
          <w:trHeight w:val="944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79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4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конструирования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и  моделирования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180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314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right="44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C096A" w:rsidRPr="00AC096A" w:rsidTr="00AE0ABD">
        <w:trPr>
          <w:trHeight w:val="46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79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4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кукольного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театра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right="68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C096A" w:rsidRPr="00AC096A" w:rsidTr="00AE0ABD">
        <w:trPr>
          <w:trHeight w:val="46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81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1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дизайна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right="498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left="133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5</w:t>
            </w:r>
          </w:p>
        </w:tc>
      </w:tr>
      <w:tr w:rsidR="00AC096A" w:rsidRPr="00AC096A" w:rsidTr="00AE0ABD">
        <w:trPr>
          <w:trHeight w:val="468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79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изонити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right="82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AC096A" w:rsidRPr="00AC096A" w:rsidTr="00AE0ABD">
        <w:trPr>
          <w:trHeight w:val="468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79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мягкой</w:t>
            </w:r>
            <w:r w:rsidRPr="00AC096A">
              <w:rPr>
                <w:spacing w:val="-1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игрушки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143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</w:tr>
      <w:tr w:rsidR="00AC096A" w:rsidRPr="00AC096A" w:rsidTr="00AE0ABD">
        <w:trPr>
          <w:trHeight w:val="468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AC096A">
            <w:pPr>
              <w:pStyle w:val="TableParagraph"/>
              <w:spacing w:before="80" w:line="360" w:lineRule="auto"/>
              <w:ind w:left="50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2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волшебной</w:t>
            </w:r>
            <w:r w:rsidRPr="00AC096A">
              <w:rPr>
                <w:spacing w:val="-3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паутинки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0" w:line="360" w:lineRule="auto"/>
              <w:ind w:left="190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5</w:t>
            </w:r>
          </w:p>
        </w:tc>
      </w:tr>
      <w:tr w:rsidR="00AC096A" w:rsidRPr="00AC096A" w:rsidTr="00AE0ABD">
        <w:trPr>
          <w:trHeight w:val="469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before="79" w:line="360" w:lineRule="auto"/>
              <w:ind w:left="50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Мастерская</w:t>
            </w:r>
            <w:r w:rsidRPr="00AC096A">
              <w:rPr>
                <w:spacing w:val="-5"/>
                <w:sz w:val="28"/>
                <w:szCs w:val="28"/>
              </w:rPr>
              <w:t xml:space="preserve"> </w:t>
            </w:r>
            <w:r w:rsidRPr="00AC096A">
              <w:rPr>
                <w:sz w:val="28"/>
                <w:szCs w:val="28"/>
              </w:rPr>
              <w:t>бумагопластики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6A" w:rsidRPr="00AC096A" w:rsidRDefault="00AC096A" w:rsidP="00464D03">
            <w:pPr>
              <w:pStyle w:val="TableParagraph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79" w:line="360" w:lineRule="auto"/>
              <w:ind w:left="152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4</w:t>
            </w:r>
          </w:p>
        </w:tc>
      </w:tr>
      <w:tr w:rsidR="00AC096A" w:rsidRPr="00AC096A" w:rsidTr="00AE0ABD">
        <w:trPr>
          <w:trHeight w:val="345"/>
        </w:trPr>
        <w:tc>
          <w:tcPr>
            <w:tcW w:w="3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before="81" w:line="360" w:lineRule="auto"/>
              <w:ind w:left="50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 w:rsidP="00464D03">
            <w:pPr>
              <w:pStyle w:val="TableParagraph"/>
              <w:spacing w:before="81" w:line="360" w:lineRule="auto"/>
              <w:ind w:left="56"/>
              <w:jc w:val="center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E0ABD" w:rsidRDefault="00AE0ABD" w:rsidP="00464D03">
            <w:pPr>
              <w:pStyle w:val="TableParagraph"/>
              <w:spacing w:before="81" w:line="360" w:lineRule="auto"/>
              <w:ind w:right="65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before="81" w:line="360" w:lineRule="auto"/>
              <w:ind w:left="504" w:right="547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096A" w:rsidRPr="00AC096A" w:rsidRDefault="00AC096A">
            <w:pPr>
              <w:pStyle w:val="TableParagraph"/>
              <w:spacing w:before="81" w:line="360" w:lineRule="auto"/>
              <w:ind w:left="581"/>
              <w:jc w:val="both"/>
              <w:rPr>
                <w:sz w:val="28"/>
                <w:szCs w:val="28"/>
              </w:rPr>
            </w:pPr>
            <w:r w:rsidRPr="00AC096A">
              <w:rPr>
                <w:sz w:val="28"/>
                <w:szCs w:val="28"/>
              </w:rPr>
              <w:t>34</w:t>
            </w:r>
          </w:p>
        </w:tc>
      </w:tr>
    </w:tbl>
    <w:p w:rsidR="00AE0ABD" w:rsidRDefault="00AE0ABD" w:rsidP="00AC09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AC096A" w:rsidRPr="00AC096A" w:rsidRDefault="00AC096A" w:rsidP="00AC096A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Формы внеурочной деятельности </w:t>
      </w:r>
      <w:r w:rsidRPr="00AC096A">
        <w:rPr>
          <w:rFonts w:ascii="Times New Roman" w:hAnsi="Times New Roman" w:cs="Times New Roman"/>
          <w:sz w:val="28"/>
          <w:szCs w:val="28"/>
        </w:rPr>
        <w:t>(формы проведения занятий) в соответствии с данной программой следующие: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 xml:space="preserve"> 1.Экскурсии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2.. Конкурсы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3. Фестивали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4.. Общественно-полезные практики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 xml:space="preserve">5.. Проектно-исследовательская деятельность, 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6. Художественно-творческая практика и проектирование; художественно-творческий проект: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 xml:space="preserve"> 7. Выставка-конкурс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8. Художественно-творческая практика;</w:t>
      </w:r>
    </w:p>
    <w:p w:rsidR="00AC096A" w:rsidRPr="00AC096A" w:rsidRDefault="00AC096A" w:rsidP="00AC096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096A">
        <w:rPr>
          <w:rFonts w:ascii="Times New Roman" w:hAnsi="Times New Roman" w:cs="Times New Roman"/>
          <w:sz w:val="28"/>
          <w:szCs w:val="28"/>
        </w:rPr>
        <w:t>9. Творческие занятия;</w:t>
      </w:r>
    </w:p>
    <w:p w:rsidR="00AC096A" w:rsidRDefault="00AC096A" w:rsidP="00AC096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DE1E94" w:rsidRPr="00651202" w:rsidRDefault="00DE1E94" w:rsidP="00DE1E94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E0ABD" w:rsidRDefault="00AE0ABD" w:rsidP="00AE0ABD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КУРСА ВНЕУРОЧНОЙ ДЕЯТЕЛЬНОСТИ </w:t>
      </w:r>
    </w:p>
    <w:p w:rsidR="00AE0ABD" w:rsidRDefault="00AE0ABD" w:rsidP="00AE0ABD">
      <w:pPr>
        <w:spacing w:line="36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Планируемые результаты курса внеурочной деятельности   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Рабочая программа направлена на достижение планируемых результатов освоения курса внеурочной деятельности на уровне начального общего образования.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Личностные результаты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Программа призвана обеспечить достижение обучающимися личностных результатов в области духовно-нравственного, эстетического, экологического и трудового воспитания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Духовно-нравственного воспитания: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признание индивидуальности каждого человека;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проявление сопереживания, уважения и доброжелательности;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 xml:space="preserve"> Эстетического воспитания: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стремление к самовыражению в разных видах художественной деятельности.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Физического воспитания, формирования культуры здоровья и эмоционального благополучия: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соблюдение правил здорового и безопасного (для себя и других людей) образа жизни в окружающей среде (в том числе информационной);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бережное отношение к физическому и психическому здоровью.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Трудового воспитания: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Экологического воспитания: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бережное отношение к природе;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неприятие действий, приносящих ей вред.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Ценности научного познания: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первоначальные представления о научной картине мира;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•</w:t>
      </w:r>
      <w:r w:rsidRPr="00AE0ABD">
        <w:rPr>
          <w:rFonts w:ascii="Times New Roman" w:hAnsi="Times New Roman" w:cs="Times New Roman"/>
          <w:sz w:val="28"/>
          <w:szCs w:val="28"/>
        </w:rPr>
        <w:tab/>
        <w:t>познавательные интересы, активность, инициативность, любознательность и самостоятельность в познании.</w:t>
      </w:r>
    </w:p>
    <w:p w:rsidR="00AE0ABD" w:rsidRPr="00AE0ABD" w:rsidRDefault="00AE0ABD" w:rsidP="00AE0A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E0ABD" w:rsidRPr="00AE0ABD" w:rsidRDefault="00AE0ABD" w:rsidP="00AE0ABD">
      <w:pPr>
        <w:autoSpaceDE w:val="0"/>
        <w:autoSpaceDN w:val="0"/>
        <w:adjustRightInd w:val="0"/>
        <w:spacing w:after="0" w:line="360" w:lineRule="auto"/>
        <w:ind w:left="851" w:hanging="851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AE0ABD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 xml:space="preserve">Метапредметные результаты: </w:t>
      </w:r>
    </w:p>
    <w:p w:rsidR="00AE0ABD" w:rsidRPr="00AE0ABD" w:rsidRDefault="00AE0ABD" w:rsidP="00AE0ABD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AE0ABD" w:rsidRPr="00AE0ABD" w:rsidRDefault="00AE0ABD" w:rsidP="00AE0A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0ABD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В сфере овладения универсальными учебными познавательными дей</w:t>
      </w:r>
      <w:r w:rsidRPr="00AE0ABD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softHyphen/>
        <w:t>ствиями</w:t>
      </w:r>
      <w:r w:rsidRPr="00AE0AB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: </w:t>
      </w:r>
      <w:r w:rsidRPr="00AE0ABD">
        <w:rPr>
          <w:rFonts w:ascii="Times New Roman" w:hAnsi="Times New Roman" w:cs="Times New Roman"/>
          <w:color w:val="000000"/>
          <w:sz w:val="28"/>
          <w:szCs w:val="28"/>
        </w:rPr>
        <w:t>сравнивать объекты, устанавливать основания для сравнения, устанавливать аналогии; определять существенный признак для классифи</w:t>
      </w:r>
      <w:r w:rsidRPr="00AE0ABD">
        <w:rPr>
          <w:rFonts w:ascii="Times New Roman" w:hAnsi="Times New Roman" w:cs="Times New Roman"/>
          <w:color w:val="000000"/>
          <w:sz w:val="28"/>
          <w:szCs w:val="28"/>
        </w:rPr>
        <w:softHyphen/>
        <w:t>кации, классифицировать предложенные объекты; находить закономерно</w:t>
      </w:r>
      <w:r w:rsidRPr="00AE0ABD">
        <w:rPr>
          <w:rFonts w:ascii="Times New Roman" w:hAnsi="Times New Roman" w:cs="Times New Roman"/>
          <w:color w:val="000000"/>
          <w:sz w:val="28"/>
          <w:szCs w:val="28"/>
        </w:rPr>
        <w:softHyphen/>
      </w:r>
      <w:r w:rsidRPr="00AE0ABD">
        <w:rPr>
          <w:rFonts w:ascii="Times New Roman" w:hAnsi="Times New Roman" w:cs="Times New Roman"/>
          <w:bCs/>
          <w:color w:val="000000"/>
          <w:sz w:val="28"/>
          <w:szCs w:val="28"/>
        </w:rPr>
        <w:t>сти и противоречия в рассматриваемых фактах, данных и наблюдениях на основе</w:t>
      </w:r>
      <w:r w:rsidRPr="00AE0A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0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информации; согласно заданному алгоритму находить в предложенном источнике информацию, представленную в явном виде; </w:t>
      </w:r>
    </w:p>
    <w:p w:rsidR="00AE0ABD" w:rsidRPr="00AE0ABD" w:rsidRDefault="00AE0ABD" w:rsidP="00AE0A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0A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сфере овладения универсальными учебными коммуникативными действиями</w:t>
      </w:r>
      <w:r w:rsidRPr="00AE0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: 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дискуссии; признавать возможность существования разных точек зрения;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 принимать цель совместной деятельности, </w:t>
      </w:r>
      <w:r w:rsidRPr="00AE0ABD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 ответственно выполнять свою часть работы; оценивать свой вклад в общий результат.</w:t>
      </w:r>
    </w:p>
    <w:p w:rsidR="00AE0ABD" w:rsidRPr="00AE0ABD" w:rsidRDefault="00AE0ABD" w:rsidP="00AE0A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E0ABD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 сфере овладения универсальными учебными регулятивными действиями</w:t>
      </w:r>
      <w:r w:rsidRPr="00AE0ABD">
        <w:rPr>
          <w:rFonts w:ascii="Times New Roman" w:hAnsi="Times New Roman" w:cs="Times New Roman"/>
          <w:bCs/>
          <w:color w:val="000000"/>
          <w:sz w:val="28"/>
          <w:szCs w:val="28"/>
        </w:rPr>
        <w:t>: 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AE0ABD" w:rsidRPr="00AE0ABD" w:rsidRDefault="00AE0ABD" w:rsidP="00AE0AB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0AB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 xml:space="preserve">Предметные результаты: </w:t>
      </w:r>
    </w:p>
    <w:p w:rsidR="00AE0ABD" w:rsidRPr="00AE0ABD" w:rsidRDefault="00AE0ABD" w:rsidP="00AE0AB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в творческом объединении являются доступные по возрасту начальные сведения о технике, технологиях и технологической стороне труда, об основах культуры труда, элементарные умения предметно-преобразовательной деятельности, знания о различных профессиях и умения ориентироваться в мире профессий, элементарный опыт творческой и проектной деятельности.</w:t>
      </w:r>
    </w:p>
    <w:p w:rsidR="00AE0ABD" w:rsidRPr="00AE0ABD" w:rsidRDefault="00AE0ABD" w:rsidP="00AE0ABD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AE0AB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E0ABD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</w:t>
      </w:r>
      <w:r w:rsidRPr="00AE0ABD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 изучения курса «Город мастеров» являются формирование следующих умений.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К концу обучения в первом классе обучающийся научится</w:t>
      </w:r>
      <w:r w:rsidRPr="00AE0ABD">
        <w:rPr>
          <w:rFonts w:ascii="Times New Roman" w:hAnsi="Times New Roman" w:cs="Times New Roman"/>
          <w:sz w:val="28"/>
          <w:szCs w:val="28"/>
        </w:rPr>
        <w:t>: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—применять правила безопасной работы ножницами, иглой и аккуратной работы с клеем;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—определять наименования отдельных материалов (бумага, картон, фольга, пластилин, природные, текстильные материалы и пр.) и способы их обработки (сгибание, отрывание, сминание, резание, лепка и пр.); выполнять доступные технологические приёмы ручной обработки материалов при изготовлении изделий;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—ориентироваться в наименованиях основных технологических операций: разметка деталей, выделение деталей, сборка изделия;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—оформлять изделия строчкой прямого стежка;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понимать смысл понятий «изделие», «деталь изделия», «образец», «заготовка», «материал»,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«инструмент», «приспособление», «конструирование», «аппликация»;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задания с опорой на готовый план;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—обслуживать себя во время работы: соблюдать порядок на рабочем месте, ухаживать за инструментами и правильно хранить их; соблюдать правила гигиены труда;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—рассматривать и анализировать простые по конструкции образцы (по вопросам учителя);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называть ручные инструменты (ножницы, игла, линейка) и приспособления (шаблон, стека, булавки и др.), безопасно хранить и работать ими;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различать материалы и инструменты по их назначению;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—называть и выполнять последовательность изготовления несложных изделий: разметка, резание, сборка, отделка;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сминание,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—использовать для сушки плоских изделий пресс;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—с помощью учителя выполнять практическую работу и самоконтроль с опорой на инструкционную карту, образец, шаблон;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—различать разборные и неразборные конструкции несложных изделий;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—осуществлять</w:t>
      </w:r>
      <w:r w:rsidRPr="00AE0ABD">
        <w:rPr>
          <w:rFonts w:ascii="Times New Roman" w:hAnsi="Times New Roman" w:cs="Times New Roman"/>
          <w:sz w:val="28"/>
          <w:szCs w:val="28"/>
        </w:rPr>
        <w:tab/>
        <w:t>элементарное</w:t>
      </w:r>
      <w:r w:rsidRPr="00AE0ABD">
        <w:rPr>
          <w:rFonts w:ascii="Times New Roman" w:hAnsi="Times New Roman" w:cs="Times New Roman"/>
          <w:sz w:val="28"/>
          <w:szCs w:val="28"/>
        </w:rPr>
        <w:tab/>
        <w:t>сотрудничество,</w:t>
      </w:r>
      <w:r w:rsidRPr="00AE0ABD">
        <w:rPr>
          <w:rFonts w:ascii="Times New Roman" w:hAnsi="Times New Roman" w:cs="Times New Roman"/>
          <w:sz w:val="28"/>
          <w:szCs w:val="28"/>
        </w:rPr>
        <w:tab/>
        <w:t>участвовать</w:t>
      </w:r>
      <w:r w:rsidRPr="00AE0ABD">
        <w:rPr>
          <w:rFonts w:ascii="Times New Roman" w:hAnsi="Times New Roman" w:cs="Times New Roman"/>
          <w:sz w:val="28"/>
          <w:szCs w:val="28"/>
        </w:rPr>
        <w:tab/>
        <w:t>в</w:t>
      </w:r>
      <w:r w:rsidRPr="00AE0ABD">
        <w:rPr>
          <w:rFonts w:ascii="Times New Roman" w:hAnsi="Times New Roman" w:cs="Times New Roman"/>
          <w:sz w:val="28"/>
          <w:szCs w:val="28"/>
        </w:rPr>
        <w:tab/>
        <w:t>коллективных</w:t>
      </w:r>
      <w:r w:rsidRPr="00AE0ABD">
        <w:rPr>
          <w:rFonts w:ascii="Times New Roman" w:hAnsi="Times New Roman" w:cs="Times New Roman"/>
          <w:sz w:val="28"/>
          <w:szCs w:val="28"/>
        </w:rPr>
        <w:tab/>
        <w:t>работах</w:t>
      </w:r>
      <w:r w:rsidRPr="00AE0ABD">
        <w:rPr>
          <w:rFonts w:ascii="Times New Roman" w:hAnsi="Times New Roman" w:cs="Times New Roman"/>
          <w:sz w:val="28"/>
          <w:szCs w:val="28"/>
        </w:rPr>
        <w:tab/>
        <w:t>под руководством учителя;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несложные коллективные работы проектного характера.</w:t>
      </w:r>
    </w:p>
    <w:p w:rsidR="00AE0ABD" w:rsidRPr="00AE0ABD" w:rsidRDefault="00AE0ABD" w:rsidP="00AE0AB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2</w:t>
      </w:r>
      <w:r w:rsidRPr="00AE0ABD">
        <w:rPr>
          <w:rFonts w:ascii="Times New Roman" w:hAnsi="Times New Roman" w:cs="Times New Roman"/>
          <w:b/>
          <w:sz w:val="28"/>
          <w:szCs w:val="28"/>
        </w:rPr>
        <w:tab/>
        <w:t>класс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К концу обучения</w:t>
      </w:r>
      <w:r w:rsidRPr="00AE0ABD">
        <w:rPr>
          <w:rFonts w:ascii="Times New Roman" w:hAnsi="Times New Roman" w:cs="Times New Roman"/>
          <w:b/>
          <w:sz w:val="28"/>
          <w:szCs w:val="28"/>
        </w:rPr>
        <w:tab/>
        <w:t>во втором классе обучающийся научится</w:t>
      </w:r>
      <w:r w:rsidRPr="00AE0ABD">
        <w:rPr>
          <w:rFonts w:ascii="Times New Roman" w:hAnsi="Times New Roman" w:cs="Times New Roman"/>
          <w:sz w:val="28"/>
          <w:szCs w:val="28"/>
        </w:rPr>
        <w:t>:</w:t>
      </w:r>
      <w:r w:rsidRPr="00AE0ABD">
        <w:rPr>
          <w:rFonts w:ascii="Times New Roman" w:hAnsi="Times New Roman" w:cs="Times New Roman"/>
          <w:sz w:val="28"/>
          <w:szCs w:val="28"/>
        </w:rPr>
        <w:tab/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—понимать смысл понятий «инструкционная» («технологическая») карта, «чертёж», «эскиз», «линии чертежа», «развёртка»,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задания по самостоятельно составленному плану;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распознавать элементарные общие правила создания рукотворного мира (прочность, удобство, эстетическая выразительность — симметрия, асимметрия, равновесие); наблюдать гармонию предметов и окружающей среды; называть характерные особенности изученных видов декоративно-прикладного искусства;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анализировать задание/образец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—самостоятельно отбирать материалы и инструменты для работы; исследовать свойства новых изучаемых материалов (толстый картон, натуральные ткани, нитки, проволока и др.);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(эскиз); чертить окружность с помощью циркуля;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буковку; 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—оформлять изделия и соединять детали освоенными ручными строчками;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понимать смысл понятия «развёртка» (трёхмерного предмета); соотносить объёмную конструкцию с изображениями её развёртки;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—отличать макет от модели, строить трёхмерный макет из готовой развёртки;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—конструировать и моделировать изделия из различных материалов по модели, простейшему чертежу или эскизу;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решать несложные конструкторско-технологические задачи;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применять</w:t>
      </w:r>
      <w:r w:rsidRPr="00AE0ABD">
        <w:rPr>
          <w:rFonts w:ascii="Times New Roman" w:hAnsi="Times New Roman" w:cs="Times New Roman"/>
          <w:sz w:val="28"/>
          <w:szCs w:val="28"/>
        </w:rPr>
        <w:tab/>
        <w:t>освоенные</w:t>
      </w:r>
      <w:r w:rsidRPr="00AE0ABD">
        <w:rPr>
          <w:rFonts w:ascii="Times New Roman" w:hAnsi="Times New Roman" w:cs="Times New Roman"/>
          <w:sz w:val="28"/>
          <w:szCs w:val="28"/>
        </w:rPr>
        <w:tab/>
        <w:t>знания</w:t>
      </w:r>
      <w:r w:rsidRPr="00AE0ABD">
        <w:rPr>
          <w:rFonts w:ascii="Times New Roman" w:hAnsi="Times New Roman" w:cs="Times New Roman"/>
          <w:sz w:val="28"/>
          <w:szCs w:val="28"/>
        </w:rPr>
        <w:tab/>
        <w:t>и</w:t>
      </w:r>
      <w:r w:rsidRPr="00AE0ABD">
        <w:rPr>
          <w:rFonts w:ascii="Times New Roman" w:hAnsi="Times New Roman" w:cs="Times New Roman"/>
          <w:sz w:val="28"/>
          <w:szCs w:val="28"/>
        </w:rPr>
        <w:tab/>
        <w:t>практические</w:t>
      </w:r>
      <w:r w:rsidRPr="00AE0ABD">
        <w:rPr>
          <w:rFonts w:ascii="Times New Roman" w:hAnsi="Times New Roman" w:cs="Times New Roman"/>
          <w:sz w:val="28"/>
          <w:szCs w:val="28"/>
        </w:rPr>
        <w:tab/>
        <w:t>умения</w:t>
      </w:r>
      <w:r w:rsidRPr="00AE0ABD">
        <w:rPr>
          <w:rFonts w:ascii="Times New Roman" w:hAnsi="Times New Roman" w:cs="Times New Roman"/>
          <w:sz w:val="28"/>
          <w:szCs w:val="28"/>
        </w:rPr>
        <w:tab/>
        <w:t>(технологические,</w:t>
      </w:r>
      <w:r w:rsidRPr="00AE0ABD">
        <w:rPr>
          <w:rFonts w:ascii="Times New Roman" w:hAnsi="Times New Roman" w:cs="Times New Roman"/>
          <w:sz w:val="28"/>
          <w:szCs w:val="28"/>
        </w:rPr>
        <w:tab/>
        <w:t>графические, конструкторские) в самостоятельной интеллектуальной и практической деятельности;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—делать выбор, какое мнение принять — своё или другое, высказанное в ходе обсуждения;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выполнять работу в малых группах, осуществлять сотрудничество;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—называть профессии людей, работающих в сфере обслуживания.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К концу обучения в третьем классе обучающийся научится</w:t>
      </w:r>
      <w:r w:rsidRPr="00AE0AB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—понимать смысл понятий «чертёж развёртки», «канцелярский нож», «шило», «искусственный материал»;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—выделять и называть характерные особенности изученных</w:t>
      </w:r>
      <w:r w:rsidRPr="00AE0ABD">
        <w:rPr>
          <w:rFonts w:ascii="Times New Roman" w:hAnsi="Times New Roman" w:cs="Times New Roman"/>
          <w:sz w:val="28"/>
          <w:szCs w:val="28"/>
        </w:rPr>
        <w:tab/>
        <w:t>видов декоративно-прикладного искусства, профессии мастеров прикладного искусства (в рамках изученного);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—узнавать и называть по характерным особенностям образцов или по описанию изученные и распространённые в крае ремёсла;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—называть</w:t>
      </w:r>
      <w:r w:rsidRPr="00AE0ABD">
        <w:rPr>
          <w:rFonts w:ascii="Times New Roman" w:hAnsi="Times New Roman" w:cs="Times New Roman"/>
          <w:sz w:val="28"/>
          <w:szCs w:val="28"/>
        </w:rPr>
        <w:tab/>
        <w:t>и</w:t>
      </w:r>
      <w:r w:rsidRPr="00AE0ABD">
        <w:rPr>
          <w:rFonts w:ascii="Times New Roman" w:hAnsi="Times New Roman" w:cs="Times New Roman"/>
          <w:sz w:val="28"/>
          <w:szCs w:val="28"/>
        </w:rPr>
        <w:tab/>
        <w:t>описывать</w:t>
      </w:r>
      <w:r w:rsidRPr="00AE0ABD">
        <w:rPr>
          <w:rFonts w:ascii="Times New Roman" w:hAnsi="Times New Roman" w:cs="Times New Roman"/>
          <w:sz w:val="28"/>
          <w:szCs w:val="28"/>
        </w:rPr>
        <w:tab/>
        <w:t>свойства</w:t>
      </w:r>
      <w:r w:rsidRPr="00AE0ABD">
        <w:rPr>
          <w:rFonts w:ascii="Times New Roman" w:hAnsi="Times New Roman" w:cs="Times New Roman"/>
          <w:sz w:val="28"/>
          <w:szCs w:val="28"/>
        </w:rPr>
        <w:tab/>
        <w:t>наиболее</w:t>
      </w:r>
      <w:r w:rsidRPr="00AE0ABD">
        <w:rPr>
          <w:rFonts w:ascii="Times New Roman" w:hAnsi="Times New Roman" w:cs="Times New Roman"/>
          <w:sz w:val="28"/>
          <w:szCs w:val="28"/>
        </w:rPr>
        <w:tab/>
        <w:t>распространённых</w:t>
      </w:r>
      <w:r w:rsidRPr="00AE0ABD">
        <w:rPr>
          <w:rFonts w:ascii="Times New Roman" w:hAnsi="Times New Roman" w:cs="Times New Roman"/>
          <w:sz w:val="28"/>
          <w:szCs w:val="28"/>
        </w:rPr>
        <w:tab/>
        <w:t>изучаемых</w:t>
      </w:r>
      <w:r w:rsidRPr="00AE0ABD">
        <w:rPr>
          <w:rFonts w:ascii="Times New Roman" w:hAnsi="Times New Roman" w:cs="Times New Roman"/>
          <w:sz w:val="28"/>
          <w:szCs w:val="28"/>
        </w:rPr>
        <w:tab/>
        <w:t>искусственных</w:t>
      </w:r>
      <w:r w:rsidRPr="00AE0ABD">
        <w:rPr>
          <w:rFonts w:ascii="Times New Roman" w:hAnsi="Times New Roman" w:cs="Times New Roman"/>
          <w:sz w:val="28"/>
          <w:szCs w:val="28"/>
        </w:rPr>
        <w:tab/>
        <w:t>и синтетических материалов (бумага, металлы, текстиль и др.);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—читать чертёж развёртки и выполнять разметку развёрток с помощью чертёжных инструментов (линейка, угольник, циркуль);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—узнавать и называть линии чертежа (осевая и центровая);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—безопасно пользоваться канцелярским ножом, шилом;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рицовку;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соединение деталей и отделку изделия освоенными ручными строчками;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новыми/дополненными требованиями;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конструкций; использовать их при решении простейших конструкторских задач;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изменять конструкцию изделия по заданным условиям;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—выбирать</w:t>
      </w:r>
      <w:r w:rsidRPr="00AE0ABD">
        <w:rPr>
          <w:rFonts w:ascii="Times New Roman" w:hAnsi="Times New Roman" w:cs="Times New Roman"/>
          <w:sz w:val="28"/>
          <w:szCs w:val="28"/>
        </w:rPr>
        <w:tab/>
        <w:t>способ</w:t>
      </w:r>
      <w:r w:rsidRPr="00AE0ABD">
        <w:rPr>
          <w:rFonts w:ascii="Times New Roman" w:hAnsi="Times New Roman" w:cs="Times New Roman"/>
          <w:sz w:val="28"/>
          <w:szCs w:val="28"/>
        </w:rPr>
        <w:tab/>
        <w:t>соединения</w:t>
      </w:r>
      <w:r w:rsidRPr="00AE0ABD">
        <w:rPr>
          <w:rFonts w:ascii="Times New Roman" w:hAnsi="Times New Roman" w:cs="Times New Roman"/>
          <w:sz w:val="28"/>
          <w:szCs w:val="28"/>
        </w:rPr>
        <w:tab/>
        <w:t>и</w:t>
      </w:r>
      <w:r w:rsidRPr="00AE0ABD">
        <w:rPr>
          <w:rFonts w:ascii="Times New Roman" w:hAnsi="Times New Roman" w:cs="Times New Roman"/>
          <w:sz w:val="28"/>
          <w:szCs w:val="28"/>
        </w:rPr>
        <w:tab/>
        <w:t>соединительный</w:t>
      </w:r>
      <w:r w:rsidRPr="00AE0ABD">
        <w:rPr>
          <w:rFonts w:ascii="Times New Roman" w:hAnsi="Times New Roman" w:cs="Times New Roman"/>
          <w:sz w:val="28"/>
          <w:szCs w:val="28"/>
        </w:rPr>
        <w:tab/>
        <w:t>материал</w:t>
      </w:r>
      <w:r w:rsidRPr="00AE0ABD">
        <w:rPr>
          <w:rFonts w:ascii="Times New Roman" w:hAnsi="Times New Roman" w:cs="Times New Roman"/>
          <w:sz w:val="28"/>
          <w:szCs w:val="28"/>
        </w:rPr>
        <w:tab/>
        <w:t>в</w:t>
      </w:r>
      <w:r w:rsidRPr="00AE0ABD">
        <w:rPr>
          <w:rFonts w:ascii="Times New Roman" w:hAnsi="Times New Roman" w:cs="Times New Roman"/>
          <w:sz w:val="28"/>
          <w:szCs w:val="28"/>
        </w:rPr>
        <w:tab/>
        <w:t>зависимости</w:t>
      </w:r>
      <w:r w:rsidRPr="00AE0ABD">
        <w:rPr>
          <w:rFonts w:ascii="Times New Roman" w:hAnsi="Times New Roman" w:cs="Times New Roman"/>
          <w:sz w:val="28"/>
          <w:szCs w:val="28"/>
        </w:rPr>
        <w:tab/>
        <w:t>от</w:t>
      </w:r>
      <w:r w:rsidRPr="00AE0ABD">
        <w:rPr>
          <w:rFonts w:ascii="Times New Roman" w:hAnsi="Times New Roman" w:cs="Times New Roman"/>
          <w:sz w:val="28"/>
          <w:szCs w:val="28"/>
        </w:rPr>
        <w:tab/>
        <w:t>требований конструкции;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называть несколько видов информационных технологий и соответствующих способов передачи информации (из реального окружения учащихся);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—понимать назначение основных устройств персонального компьютера для ввода, вывода и обработки информации;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основные правила безопасной работы на компьютере и других электронных средствах обучения;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проектные задания в соответствии с содержанием изученного материала на основе полученных знаний и умений.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4 класс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b/>
          <w:sz w:val="28"/>
          <w:szCs w:val="28"/>
        </w:rPr>
        <w:t>К концу обучения в четвёртом классе обучающийся научится</w:t>
      </w:r>
      <w:r w:rsidRPr="00AE0ABD">
        <w:rPr>
          <w:rFonts w:ascii="Times New Roman" w:hAnsi="Times New Roman" w:cs="Times New Roman"/>
          <w:sz w:val="28"/>
          <w:szCs w:val="28"/>
        </w:rPr>
        <w:t>: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формировать общее представление о мире профессий, их социальном значении;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замысел; при необходимости вносить коррективы в выполняемые действия;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lastRenderedPageBreak/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</w:t>
      </w:r>
      <w:r w:rsidRPr="00AE0ABD">
        <w:rPr>
          <w:rFonts w:ascii="Times New Roman" w:hAnsi="Times New Roman" w:cs="Times New Roman"/>
          <w:sz w:val="28"/>
          <w:szCs w:val="28"/>
        </w:rPr>
        <w:tab/>
        <w:t>выполнять более сложные виды работ и приёмы обработки различных материалов (например, плетение, шитьё и вышивание, тиснение по фольге и пр.), комбинировать различные способы в зависимости и от поставленной задачи; оформлять изделия и соединять детали освоенными ручными строчками;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—создавать небольшие тексты, презентации и печатные публикации с использованием изображений на экране компьютера; оформлять текст (выбор шрифта, размера, цвета шрифта, выравнивание абзаца);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—работать с доступной информацией; работать в программах Word, Power Point;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AE0ABD" w:rsidRPr="00AE0ABD" w:rsidRDefault="00AE0ABD" w:rsidP="00AE0AB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ABD">
        <w:rPr>
          <w:rFonts w:ascii="Times New Roman" w:hAnsi="Times New Roman" w:cs="Times New Roman"/>
          <w:sz w:val="28"/>
          <w:szCs w:val="28"/>
        </w:rPr>
        <w:t>—осуществлять сотрудничество в различных видах совместной деятельности; предлагать идеи для обсуждения, уважительно относиться к мнению товарищей, договариваться; участвовать в распределении ролей, координировать собственную работу в общем процессе</w:t>
      </w:r>
    </w:p>
    <w:p w:rsidR="00AE0ABD" w:rsidRPr="00AE0ABD" w:rsidRDefault="00AE0ABD" w:rsidP="00AE0AB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Итоги реализации программы могут быть представлены:</w:t>
      </w:r>
    </w:p>
    <w:p w:rsidR="00AE0ABD" w:rsidRPr="00AE0ABD" w:rsidRDefault="00AE0ABD" w:rsidP="00AE0AB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через презентации проектов;</w:t>
      </w:r>
    </w:p>
    <w:p w:rsidR="00AE0ABD" w:rsidRPr="00AE0ABD" w:rsidRDefault="00AE0ABD" w:rsidP="00AE0AB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•</w:t>
      </w: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через выставки детских работ;</w:t>
      </w:r>
    </w:p>
    <w:p w:rsidR="00AE0ABD" w:rsidRPr="00AE0ABD" w:rsidRDefault="00AE0ABD" w:rsidP="00AE0AB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через оформление зала для праздников;</w:t>
      </w:r>
    </w:p>
    <w:p w:rsidR="00AE0ABD" w:rsidRPr="00AE0ABD" w:rsidRDefault="00AE0ABD" w:rsidP="00AE0AB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>•</w:t>
      </w:r>
      <w:r w:rsidRPr="00AE0AB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через вручение подарков ветеранам, учителям, дошкольникам.</w:t>
      </w:r>
    </w:p>
    <w:p w:rsidR="005E3F59" w:rsidRDefault="005E3F59" w:rsidP="005E3F59">
      <w:pPr>
        <w:rPr>
          <w:rFonts w:ascii="Times New Roman" w:hAnsi="Times New Roman" w:cs="Times New Roman"/>
          <w:b/>
          <w:sz w:val="28"/>
          <w:szCs w:val="28"/>
        </w:rPr>
        <w:sectPr w:rsidR="005E3F59" w:rsidSect="007C1048">
          <w:pgSz w:w="11906" w:h="16838"/>
          <w:pgMar w:top="1134" w:right="850" w:bottom="1134" w:left="1134" w:header="708" w:footer="708" w:gutter="0"/>
          <w:cols w:space="708"/>
          <w:docGrid w:linePitch="360"/>
        </w:sectPr>
      </w:pPr>
    </w:p>
    <w:p w:rsidR="00AE0ABD" w:rsidRPr="009F36CD" w:rsidRDefault="00AE0ABD" w:rsidP="00AE0ABD">
      <w:pPr>
        <w:rPr>
          <w:rFonts w:ascii="Times New Roman" w:hAnsi="Times New Roman" w:cs="Times New Roman"/>
          <w:b/>
          <w:sz w:val="24"/>
          <w:szCs w:val="24"/>
        </w:rPr>
      </w:pPr>
      <w:r w:rsidRPr="009F36CD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    1 класс (33 часа)</w:t>
      </w:r>
    </w:p>
    <w:tbl>
      <w:tblPr>
        <w:tblStyle w:val="910"/>
        <w:tblW w:w="14190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3"/>
        <w:gridCol w:w="2045"/>
        <w:gridCol w:w="1596"/>
        <w:gridCol w:w="2572"/>
        <w:gridCol w:w="2120"/>
        <w:gridCol w:w="1134"/>
        <w:gridCol w:w="4110"/>
      </w:tblGrid>
      <w:tr w:rsidR="00AE0ABD" w:rsidRPr="009F36CD" w:rsidTr="00AE0ABD">
        <w:trPr>
          <w:trHeight w:val="878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Название мастерской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Планируемый объект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формы проведения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Кол- во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AE0ABD" w:rsidRPr="009F36CD" w:rsidTr="00AE0ABD">
        <w:trPr>
          <w:trHeight w:val="5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bookmarkStart w:id="3" w:name="_Hlk145099270"/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игротеки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Домино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Счетный материал для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уроков математики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7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  <w:r w:rsidR="00AE0ABD" w:rsidRPr="009F3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1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http://www.edu.ru/modules.php?op=modload&amp;name=Web_Links&amp;file=index&amp;l_op=viewlink&amp;cid=277</w:t>
              </w:r>
            </w:hyperlink>
          </w:p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2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3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bookmarkEnd w:id="3"/>
      <w:tr w:rsidR="00AE0ABD" w:rsidRPr="009F36CD" w:rsidTr="00AE0ABD">
        <w:trPr>
          <w:trHeight w:val="83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Фигурки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Лиса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Заяц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Медведь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Еж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Композиция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«На лесной полянке»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Экскурсии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2.. Конкурсы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3. Фестивали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4.. Общественно-полезные практики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5.. Проектно-исследовательская деятельность, 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6. Художественно-творческая практика и проектирование; художественно-творческий проект: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7. Выставка-конкурс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8. Художественно-творческая практика;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9. Творческие занятия;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4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лепки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животных и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композиции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из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пластилина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558"/>
        </w:trPr>
        <w:tc>
          <w:tcPr>
            <w:tcW w:w="6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30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Картинки из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Пейзаж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Букет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 водой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Творческая работа</w:t>
            </w: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3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флористики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засушенных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листьев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561"/>
        </w:trPr>
        <w:tc>
          <w:tcPr>
            <w:tcW w:w="6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309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 Деда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Новогодние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из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полосок бумаги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Фонарики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Клоун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Объемные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(лиса, заяц)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Гирлянда из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флажков</w:t>
            </w: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Мороза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из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цветной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575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851"/>
        </w:trPr>
        <w:tc>
          <w:tcPr>
            <w:tcW w:w="6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31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</w:t>
            </w: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бумаги: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Мышка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Клоун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Лошадь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Объемные цветы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(композиция)</w:t>
            </w: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3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коллекции идей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бумаги,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ткани, ниток</w:t>
            </w: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8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851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1170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ткани и пуговиц: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1-2. Подставка под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горячее</w:t>
            </w:r>
          </w:p>
        </w:tc>
        <w:tc>
          <w:tcPr>
            <w:tcW w:w="212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5.. Проектно-исследовательская деятельность, 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6. Художественно-творческая практика и проектирование; художественно-творческий проект: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7. Выставка-конкурс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8. Художественно-творческая практика;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9. Творческие занятия;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604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ниток: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Закладка плетеная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Аппликация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«Бабочка»</w:t>
            </w: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559"/>
        </w:trPr>
        <w:tc>
          <w:tcPr>
            <w:tcW w:w="6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31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Фигурки</w:t>
            </w:r>
          </w:p>
        </w:tc>
        <w:tc>
          <w:tcPr>
            <w:tcW w:w="257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1.Модули оригами</w:t>
            </w: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9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оригами</w:t>
            </w: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животных,</w:t>
            </w:r>
          </w:p>
        </w:tc>
        <w:tc>
          <w:tcPr>
            <w:tcW w:w="257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2. Собачка, поросенок,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корова, кот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3. Композиция «А у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    нас во дворе»</w:t>
            </w: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9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композиции</w:t>
            </w:r>
          </w:p>
        </w:tc>
        <w:tc>
          <w:tcPr>
            <w:tcW w:w="2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292"/>
        </w:trPr>
        <w:tc>
          <w:tcPr>
            <w:tcW w:w="6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</w:tr>
      <w:tr w:rsidR="00AE0ABD" w:rsidRPr="009F36CD" w:rsidTr="00AE0ABD">
        <w:trPr>
          <w:trHeight w:val="566"/>
        </w:trPr>
        <w:tc>
          <w:tcPr>
            <w:tcW w:w="6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0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5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7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E0ABD" w:rsidRPr="009F36CD" w:rsidRDefault="00AE0ABD" w:rsidP="00AE0ABD">
      <w:pPr>
        <w:rPr>
          <w:rFonts w:ascii="Times New Roman" w:hAnsi="Times New Roman" w:cs="Times New Roman"/>
          <w:sz w:val="24"/>
          <w:szCs w:val="24"/>
        </w:rPr>
      </w:pPr>
    </w:p>
    <w:p w:rsidR="00AE0ABD" w:rsidRPr="009F36CD" w:rsidRDefault="00AE0ABD" w:rsidP="00AE0ABD">
      <w:pPr>
        <w:rPr>
          <w:rFonts w:ascii="Times New Roman" w:hAnsi="Times New Roman" w:cs="Times New Roman"/>
          <w:b/>
          <w:sz w:val="24"/>
          <w:szCs w:val="24"/>
        </w:rPr>
      </w:pPr>
      <w:r w:rsidRPr="009F36CD">
        <w:rPr>
          <w:rFonts w:ascii="Times New Roman" w:hAnsi="Times New Roman" w:cs="Times New Roman"/>
          <w:b/>
          <w:sz w:val="24"/>
          <w:szCs w:val="24"/>
        </w:rPr>
        <w:t>Тематическое планирование   2 класс (34 часа)</w:t>
      </w:r>
    </w:p>
    <w:tbl>
      <w:tblPr>
        <w:tblStyle w:val="910"/>
        <w:tblW w:w="14190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"/>
        <w:gridCol w:w="709"/>
        <w:gridCol w:w="1844"/>
        <w:gridCol w:w="1701"/>
        <w:gridCol w:w="2554"/>
        <w:gridCol w:w="2264"/>
        <w:gridCol w:w="992"/>
        <w:gridCol w:w="4110"/>
      </w:tblGrid>
      <w:tr w:rsidR="00AE0ABD" w:rsidRPr="009F36CD" w:rsidTr="0008479C">
        <w:trPr>
          <w:trHeight w:val="877"/>
        </w:trPr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Название мастерской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Тема занятия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Планируемый объект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Формы проведения занятий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Кол- во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AE0ABD" w:rsidRPr="009F36CD" w:rsidTr="0008479C">
        <w:trPr>
          <w:trHeight w:val="1466"/>
        </w:trPr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 флористики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Соломка и способы ее обработки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Композиция из соломки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«Старинный дом»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Композиция из листьев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«Сказочная птица»</w:t>
            </w:r>
          </w:p>
        </w:tc>
        <w:tc>
          <w:tcPr>
            <w:tcW w:w="22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Экскурсии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2.. Конкурсы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3. Фестивали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4.. Общественно-полезные практики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5.. Проектно-</w:t>
            </w:r>
            <w:r w:rsidRPr="009F36C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исследовательская деятельность, 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6. Художественно-творческая практика и проектирование; художественно-творческий проект: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7. Выставка-конкурс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8. Художественно-творческая практика;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9. Творческие занятия;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4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  <w:r w:rsidR="00AE0ABD" w:rsidRPr="009F36C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E0ABD" w:rsidRPr="009F36CD" w:rsidTr="0008479C">
        <w:trPr>
          <w:trHeight w:val="1756"/>
        </w:trPr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 лепки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Лепка фигурок,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композиции из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пластилина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1.Герои сказки «Колобок» 2.Составляем композицию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3. Домашний любимец</w:t>
            </w: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5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08479C">
        <w:trPr>
          <w:trHeight w:val="880"/>
        </w:trPr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 игротеки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Работа с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природным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материалом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Шахматы из шишек</w:t>
            </w: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6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08479C">
        <w:trPr>
          <w:trHeight w:val="2634"/>
        </w:trPr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 Деда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Мороза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Новогодние игрушки из цветной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Птица из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гофрированной бумаги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Объемная игрушка. Домик Деда Мороза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Шар из цветной бумаги</w:t>
            </w: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08479C">
        <w:trPr>
          <w:trHeight w:val="2930"/>
        </w:trPr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 коллекции идей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Аппликация в рамке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«Подарок»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Аппликация на складном картоне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«Речка и корабли»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Поздравительные открытки с окошком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Букет для мамы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Цветы (квиллинг)</w:t>
            </w:r>
          </w:p>
        </w:tc>
        <w:tc>
          <w:tcPr>
            <w:tcW w:w="22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http://www.edu.ru/modules.php?op=modload&amp;name=Web_Links&amp;file=index&amp;l_op=viewlink&amp;cid=277</w:t>
              </w:r>
            </w:hyperlink>
          </w:p>
        </w:tc>
      </w:tr>
      <w:tr w:rsidR="00AE0ABD" w:rsidRPr="009F36CD" w:rsidTr="0008479C">
        <w:trPr>
          <w:trHeight w:val="294"/>
        </w:trPr>
        <w:tc>
          <w:tcPr>
            <w:tcW w:w="7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Сюжетные</w:t>
            </w:r>
          </w:p>
        </w:tc>
        <w:tc>
          <w:tcPr>
            <w:tcW w:w="2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1. Композиция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08479C">
        <w:trPr>
          <w:gridBefore w:val="1"/>
          <w:wBefore w:w="17" w:type="dxa"/>
          <w:trHeight w:val="8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оригами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аппликации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«Солнце»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2. Композиция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«Колибри»</w:t>
            </w:r>
          </w:p>
        </w:tc>
        <w:tc>
          <w:tcPr>
            <w:tcW w:w="2264" w:type="dxa"/>
            <w:tcBorders>
              <w:top w:val="nil"/>
              <w:left w:val="nil"/>
              <w:bottom w:val="nil"/>
              <w:right w:val="nil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Коллективная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E0ABD" w:rsidRPr="009F36CD" w:rsidRDefault="00BC0110" w:rsidP="00AE0ABD">
            <w:pPr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AE0ABD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08479C">
        <w:trPr>
          <w:gridBefore w:val="1"/>
          <w:wBefore w:w="17" w:type="dxa"/>
          <w:trHeight w:val="14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Мастерская конструиро- вания и моделирова-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Вертушки, парашют,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Вертушка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Парашют</w:t>
            </w:r>
          </w:p>
        </w:tc>
        <w:tc>
          <w:tcPr>
            <w:tcW w:w="226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Индивидуальная 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ABD" w:rsidRPr="009F36CD" w:rsidRDefault="00AE0ABD" w:rsidP="00AE0AB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E0ABD" w:rsidRPr="009F36CD" w:rsidRDefault="00AE0ABD" w:rsidP="00AE0ABD">
      <w:pPr>
        <w:rPr>
          <w:rFonts w:ascii="Times New Roman" w:hAnsi="Times New Roman" w:cs="Times New Roman"/>
          <w:sz w:val="24"/>
          <w:szCs w:val="24"/>
        </w:rPr>
      </w:pPr>
    </w:p>
    <w:p w:rsidR="00AE0ABD" w:rsidRPr="009F36CD" w:rsidRDefault="00AE0ABD" w:rsidP="00AE0ABD">
      <w:pPr>
        <w:rPr>
          <w:rFonts w:ascii="Times New Roman" w:hAnsi="Times New Roman" w:cs="Times New Roman"/>
          <w:b/>
          <w:sz w:val="24"/>
          <w:szCs w:val="24"/>
        </w:rPr>
      </w:pPr>
      <w:r w:rsidRPr="009F36CD">
        <w:rPr>
          <w:rFonts w:ascii="Times New Roman" w:hAnsi="Times New Roman" w:cs="Times New Roman"/>
          <w:b/>
          <w:sz w:val="24"/>
          <w:szCs w:val="24"/>
        </w:rPr>
        <w:t>Тематическое планирование 3 класс (34 часа)</w:t>
      </w:r>
    </w:p>
    <w:tbl>
      <w:tblPr>
        <w:tblStyle w:val="-22"/>
        <w:tblW w:w="14190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524"/>
        <w:gridCol w:w="1906"/>
        <w:gridCol w:w="2831"/>
        <w:gridCol w:w="2127"/>
        <w:gridCol w:w="1134"/>
        <w:gridCol w:w="4110"/>
      </w:tblGrid>
      <w:tr w:rsidR="00AE0ABD" w:rsidRPr="009F36CD" w:rsidTr="00AE0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Название мастерской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Планируемый объект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проведения занятий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AE0ABD" w:rsidRPr="009F36CD" w:rsidTr="00A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игротеки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Игрушки из картона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Танграм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Танцевальный снеговик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2.. Конкурсы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3. Фестивали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4.. Общественно-полезные практики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5.. Проектно-исследовательская деятельность, 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6. Художественно-творческая практика и проектирование; художественно-творческий проект: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7. Выставка-конкурс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8. Художественно-творческая практика;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9. Творческие занятия;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1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  <w:r w:rsidR="00AE0ABD"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AE0ABD" w:rsidRPr="009F36CD" w:rsidTr="00A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лепки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Лепка посуды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Чудо-посуда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2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кукольного театра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Куклы из сукна и драпа, куклы из цветной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бумаги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Куклы из драпа для сказки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«Курочка Ряба»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Объемные куклы из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 «Театр любимых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игрушек»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3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Деда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Мороза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Новогодние игрушки из</w:t>
            </w:r>
          </w:p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цветной бумаги, гофрированного и цветного</w:t>
            </w:r>
          </w:p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картона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Дед Мороз и Снегурочка из гофрированного картона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Упаковка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«Елочка»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4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коллекции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идей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Игрушки с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подвижными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деталями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Слоненок подвижный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832CE0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5" w:history="1">
              <w:r w:rsidR="00AE0ABD" w:rsidRPr="00832CE0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http://www.edu.ru/modules.php?op=modload&amp;name=Web_Links&amp;file=index&amp;l_op=viewlink&amp;cid=277</w:t>
              </w:r>
            </w:hyperlink>
          </w:p>
        </w:tc>
      </w:tr>
      <w:tr w:rsidR="00AE0ABD" w:rsidRPr="009F36CD" w:rsidTr="00A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2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дизайна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Украшение коробок, панно, рамок для фотографий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Украшение коробок яичной скорлупой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Панно-тарелка из пуговиц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Эстамп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(украшение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Художественно-творческая практика;</w:t>
            </w:r>
          </w:p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9. Творческие занятия;</w:t>
            </w:r>
          </w:p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6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0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F52F0E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Мастерская конструиро- вания и мо- делирова-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ния</w:t>
            </w:r>
          </w:p>
        </w:tc>
        <w:tc>
          <w:tcPr>
            <w:tcW w:w="1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Игрушки из поролона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Игрушка «Осьминог»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7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</w:tbl>
    <w:p w:rsidR="00AE0ABD" w:rsidRPr="009F36CD" w:rsidRDefault="00AE0ABD" w:rsidP="00AE0ABD">
      <w:pPr>
        <w:rPr>
          <w:rFonts w:ascii="Times New Roman" w:hAnsi="Times New Roman" w:cs="Times New Roman"/>
          <w:sz w:val="24"/>
          <w:szCs w:val="24"/>
        </w:rPr>
      </w:pPr>
    </w:p>
    <w:p w:rsidR="00AE0ABD" w:rsidRPr="009F36CD" w:rsidRDefault="00AE0ABD" w:rsidP="00AE0ABD">
      <w:pPr>
        <w:rPr>
          <w:rFonts w:ascii="Times New Roman" w:hAnsi="Times New Roman" w:cs="Times New Roman"/>
          <w:b/>
          <w:sz w:val="24"/>
          <w:szCs w:val="24"/>
        </w:rPr>
      </w:pPr>
      <w:r w:rsidRPr="009F36CD">
        <w:rPr>
          <w:rFonts w:ascii="Times New Roman" w:hAnsi="Times New Roman" w:cs="Times New Roman"/>
          <w:b/>
          <w:sz w:val="24"/>
          <w:szCs w:val="24"/>
        </w:rPr>
        <w:t>Тематическое планирование 4 класс (34 часа)</w:t>
      </w:r>
    </w:p>
    <w:tbl>
      <w:tblPr>
        <w:tblStyle w:val="-32"/>
        <w:tblW w:w="14190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8"/>
        <w:gridCol w:w="1913"/>
        <w:gridCol w:w="1879"/>
        <w:gridCol w:w="2438"/>
        <w:gridCol w:w="1976"/>
        <w:gridCol w:w="1600"/>
        <w:gridCol w:w="3826"/>
      </w:tblGrid>
      <w:tr w:rsidR="00AE0ABD" w:rsidRPr="009F36CD" w:rsidTr="00AE0A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Название мастерской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Планируемый объект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Формы проведения занятий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Кол- во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Цифровые образовательные ресурсы</w:t>
            </w:r>
          </w:p>
        </w:tc>
      </w:tr>
      <w:tr w:rsidR="00AE0ABD" w:rsidRPr="009F36CD" w:rsidTr="00A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игротеки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Головоломки из цветной бумаги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Пазлы из бумаги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Экскурсии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2.. Конкурсы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3. Фестивали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4.. Общественно-полезные практики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5.. Проектно-исследовательская деятельность, 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6. Художественно-творческая практика и проектирование; </w:t>
            </w:r>
            <w:r w:rsidRPr="009F3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художественно-творческий проект: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7. Выставка-конкурс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8. Художественно-творческая практика;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9. Творческие занятия;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8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  <w:r w:rsidR="00AE0ABD"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</w:tc>
      </w:tr>
      <w:tr w:rsidR="00AE0ABD" w:rsidRPr="009F36CD" w:rsidTr="00A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7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дизайна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Декупаж , украшение мозаикой,</w:t>
            </w:r>
          </w:p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аппликацией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Декупаж «Ваза под конфеты»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Украшение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шкатулки мозаикой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Аппликация из ткани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29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Деда Мороза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Маскарадные маски, идеи для костюмов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Маски для карнавала в смешанной технике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Идеи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новогодних костюмов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30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мягкой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игрушки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Куклы из сукна и драпа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Куклы Анишит-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Йокоповны и летучей мыши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31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5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коллекции идей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Сувениры из пластика,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футляры, вышивка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Сувениры из пластика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Футляр для карандашей из драпа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Вышивка крестом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салфетки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32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http://www.edu.ru/modules.php?op=modload&amp;name=Web_Links&amp;file=index&amp;l_op=viewlink&amp;cid=277</w:t>
              </w:r>
            </w:hyperlink>
          </w:p>
        </w:tc>
      </w:tr>
      <w:tr w:rsidR="00AE0ABD" w:rsidRPr="009F36CD" w:rsidTr="00AE0AB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</w:t>
            </w:r>
          </w:p>
          <w:p w:rsidR="00AE0ABD" w:rsidRPr="009F36CD" w:rsidRDefault="009A4B36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E0ABD" w:rsidRPr="009F36CD">
              <w:rPr>
                <w:rFonts w:ascii="Times New Roman" w:hAnsi="Times New Roman" w:cs="Times New Roman"/>
                <w:sz w:val="24"/>
                <w:szCs w:val="24"/>
              </w:rPr>
              <w:t>олшебной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паутинки.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Сувениры из</w:t>
            </w:r>
          </w:p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ниток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Подвеска для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цветочного горшка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33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Мастерская бумагопластики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Бумажные цветы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Композиции из</w:t>
            </w:r>
          </w:p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бумажных цветов в технике квиллинг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Художественно-творческая практика;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9. Творческие занятия;</w:t>
            </w:r>
          </w:p>
          <w:p w:rsidR="00AE0ABD" w:rsidRPr="009F36CD" w:rsidRDefault="00AE0ABD" w:rsidP="00AE0AB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F36CD" w:rsidRDefault="00AE0ABD" w:rsidP="00AE0A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36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34" w:history="1">
              <w:r w:rsidR="00AE0ABD" w:rsidRPr="00F52F0E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AE0ABD" w:rsidRPr="009F36CD" w:rsidTr="00AE0AB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Мастерская лепки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Декоративное</w:t>
            </w:r>
          </w:p>
          <w:p w:rsidR="00AE0ABD" w:rsidRPr="00F52F0E" w:rsidRDefault="00AE0ABD" w:rsidP="00AE0AB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панно из соленого теста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Панно «У самовара»</w:t>
            </w: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0ABD" w:rsidRPr="009F36CD" w:rsidRDefault="00AE0ABD" w:rsidP="00AE0ABD">
            <w:pPr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F52F0E" w:rsidRDefault="00AE0ABD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F52F0E"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E0ABD" w:rsidRPr="009A4B36" w:rsidRDefault="00BC0110" w:rsidP="00AE0ABD">
            <w:pPr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hyperlink r:id="rId35" w:history="1">
              <w:r w:rsidR="00AE0ABD" w:rsidRPr="009A4B36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http://school-collection.edu.ru</w:t>
              </w:r>
            </w:hyperlink>
          </w:p>
        </w:tc>
      </w:tr>
    </w:tbl>
    <w:p w:rsidR="00AE0ABD" w:rsidRPr="009F36CD" w:rsidRDefault="00AE0ABD" w:rsidP="00AE0ABD">
      <w:pPr>
        <w:rPr>
          <w:rFonts w:ascii="Times New Roman" w:hAnsi="Times New Roman" w:cs="Times New Roman"/>
          <w:sz w:val="24"/>
          <w:szCs w:val="24"/>
        </w:rPr>
        <w:sectPr w:rsidR="00AE0ABD" w:rsidRPr="009F36CD">
          <w:pgSz w:w="16840" w:h="11910" w:orient="landscape"/>
          <w:pgMar w:top="567" w:right="1123" w:bottom="618" w:left="1418" w:header="720" w:footer="720" w:gutter="0"/>
          <w:cols w:space="720"/>
        </w:sectPr>
      </w:pPr>
    </w:p>
    <w:p w:rsidR="00F52F0E" w:rsidRPr="000B1A76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Поурочное</w:t>
      </w: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</w:t>
      </w:r>
    </w:p>
    <w:p w:rsidR="00F52F0E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>1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(33 часа)</w:t>
      </w:r>
    </w:p>
    <w:tbl>
      <w:tblPr>
        <w:tblStyle w:val="af0"/>
        <w:tblW w:w="14596" w:type="dxa"/>
        <w:tblLook w:val="04A0" w:firstRow="1" w:lastRow="0" w:firstColumn="1" w:lastColumn="0" w:noHBand="0" w:noVBand="1"/>
      </w:tblPr>
      <w:tblGrid>
        <w:gridCol w:w="565"/>
        <w:gridCol w:w="5667"/>
        <w:gridCol w:w="3857"/>
        <w:gridCol w:w="4507"/>
      </w:tblGrid>
      <w:tr w:rsidR="00F52F0E" w:rsidRPr="005537CE" w:rsidTr="004605B7">
        <w:tc>
          <w:tcPr>
            <w:tcW w:w="565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№</w:t>
            </w:r>
          </w:p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66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385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Формы организации</w:t>
            </w:r>
          </w:p>
        </w:tc>
        <w:tc>
          <w:tcPr>
            <w:tcW w:w="450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Электронные образовательные ресурсы</w:t>
            </w:r>
          </w:p>
        </w:tc>
      </w:tr>
      <w:tr w:rsidR="00F52F0E" w:rsidRPr="00252F59" w:rsidTr="004605B7">
        <w:tc>
          <w:tcPr>
            <w:tcW w:w="14596" w:type="dxa"/>
            <w:gridSpan w:val="4"/>
          </w:tcPr>
          <w:p w:rsidR="00F52F0E" w:rsidRPr="0076650D" w:rsidRDefault="00F52F0E" w:rsidP="004605B7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игротеки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 часа)</w:t>
            </w:r>
          </w:p>
        </w:tc>
      </w:tr>
      <w:tr w:rsidR="00F52F0E" w:rsidRPr="00033BBD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1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Домино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4507" w:type="dxa"/>
            <w:vMerge w:val="restart"/>
          </w:tcPr>
          <w:p w:rsidR="00F52F0E" w:rsidRPr="0076650D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  <w:r w:rsidRPr="0076650D">
              <w:rPr>
                <w:rFonts w:ascii="Times New Roman" w:eastAsia="Times New Roman" w:hAnsi="Times New Roman"/>
                <w:color w:val="000000"/>
              </w:rPr>
              <w:t xml:space="preserve">http://school-collection.edu.ru </w:t>
            </w:r>
          </w:p>
          <w:p w:rsidR="00F52F0E" w:rsidRPr="0076650D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  <w:r w:rsidRPr="0076650D">
              <w:rPr>
                <w:rFonts w:ascii="Times New Roman" w:eastAsia="Times New Roman" w:hAnsi="Times New Roman"/>
                <w:color w:val="000000"/>
              </w:rPr>
              <w:t>http://school-collection.edu.ru</w:t>
            </w:r>
          </w:p>
          <w:p w:rsidR="00F52F0E" w:rsidRPr="0076650D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  <w:r w:rsidRPr="0076650D">
              <w:rPr>
                <w:rFonts w:ascii="Times New Roman" w:eastAsia="Times New Roman" w:hAnsi="Times New Roman"/>
                <w:color w:val="000000"/>
              </w:rPr>
              <w:t>http://school-collection.edu.ru</w:t>
            </w:r>
          </w:p>
          <w:p w:rsidR="00F52F0E" w:rsidRPr="0076650D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  <w:r w:rsidRPr="0076650D">
              <w:rPr>
                <w:rFonts w:ascii="Times New Roman" w:eastAsia="Times New Roman" w:hAnsi="Times New Roman"/>
                <w:color w:val="000000"/>
              </w:rPr>
              <w:t>http://school-collection.edu.ru</w:t>
            </w:r>
          </w:p>
          <w:p w:rsidR="00F52F0E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36" w:history="1">
              <w:r w:rsidR="00F52F0E" w:rsidRPr="00795D98">
                <w:rPr>
                  <w:rStyle w:val="affff4"/>
                  <w:rFonts w:ascii="Times New Roman" w:eastAsia="Times New Roman" w:hAnsi="Times New Roman"/>
                </w:rPr>
                <w:t>http://www.edu.ru/modules.php</w:t>
              </w:r>
            </w:hyperlink>
            <w:r w:rsidR="00F52F0E" w:rsidRPr="0076650D">
              <w:rPr>
                <w:rFonts w:ascii="Times New Roman" w:eastAsia="Times New Roman" w:hAnsi="Times New Roman"/>
                <w:color w:val="000000"/>
              </w:rPr>
              <w:t>?</w:t>
            </w:r>
          </w:p>
          <w:p w:rsidR="00F52F0E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650D">
              <w:rPr>
                <w:rFonts w:ascii="Times New Roman" w:eastAsia="Times New Roman" w:hAnsi="Times New Roman"/>
                <w:color w:val="000000"/>
                <w:lang w:val="en-US"/>
              </w:rPr>
              <w:t>op=modload&amp;name=Web_</w:t>
            </w:r>
          </w:p>
          <w:p w:rsidR="00F52F0E" w:rsidRPr="0076650D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76650D">
              <w:rPr>
                <w:rFonts w:ascii="Times New Roman" w:eastAsia="Times New Roman" w:hAnsi="Times New Roman"/>
                <w:color w:val="000000"/>
                <w:lang w:val="en-US"/>
              </w:rPr>
              <w:t>Links&amp;file=index&amp;l_op=viewlink&amp;cid=277</w:t>
            </w:r>
          </w:p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A5C28">
              <w:rPr>
                <w:rFonts w:ascii="Times New Roman" w:eastAsia="Times New Roman" w:hAnsi="Times New Roman"/>
                <w:color w:val="000000"/>
                <w:lang w:val="en-US"/>
              </w:rPr>
              <w:t>http://school-collection.edu.ru</w:t>
            </w:r>
          </w:p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0A5C28">
              <w:rPr>
                <w:rFonts w:ascii="Times New Roman" w:eastAsia="Times New Roman" w:hAnsi="Times New Roman"/>
                <w:color w:val="000000"/>
                <w:lang w:val="en-US"/>
              </w:rPr>
              <w:t>http://school-collection.edu.ru</w:t>
            </w:r>
          </w:p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Pr="00842495" w:rsidRDefault="00F52F0E" w:rsidP="004605B7">
            <w:pPr>
              <w:ind w:firstLine="45"/>
              <w:jc w:val="center"/>
              <w:rPr>
                <w:color w:val="000000"/>
              </w:rPr>
            </w:pPr>
            <w:r w:rsidRPr="00842495">
              <w:rPr>
                <w:color w:val="000000"/>
              </w:rPr>
              <w:t>2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Домино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Групповая</w:t>
            </w: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лепки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3857" w:type="dxa"/>
            <w:vMerge w:val="restart"/>
          </w:tcPr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Экскурсии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Конкурсы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Фестивали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Общественно-полезные практики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Проектно-исследовательская деятельность,  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Художественно-творческая практика и проектирование; 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Художественно-творческий проект: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Выставка-конкурс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Художественно-творческая практика;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занятия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52F0E" w:rsidRPr="002C7AD4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52F0E" w:rsidRPr="002C7AD4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52F0E" w:rsidRPr="002C7AD4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52F0E" w:rsidRPr="002C7AD4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52F0E" w:rsidRPr="002C7AD4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52F0E" w:rsidRPr="002C7AD4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Pr="00842495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67" w:type="dxa"/>
          </w:tcPr>
          <w:p w:rsidR="00F52F0E" w:rsidRPr="000A5C28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Фигурки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животных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ластилина</w:t>
            </w:r>
            <w:r>
              <w:rPr>
                <w:rFonts w:ascii="Times New Roman" w:hAnsi="Times New Roman"/>
                <w:sz w:val="24"/>
                <w:szCs w:val="24"/>
              </w:rPr>
              <w:t>. Лиса.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Pr="00842495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Фигурки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животных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ластилина</w:t>
            </w:r>
            <w:r>
              <w:rPr>
                <w:rFonts w:ascii="Times New Roman" w:hAnsi="Times New Roman"/>
                <w:sz w:val="24"/>
                <w:szCs w:val="24"/>
              </w:rPr>
              <w:t>. Заяц.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Фигурки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животных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ластилина</w:t>
            </w:r>
            <w:r>
              <w:rPr>
                <w:rFonts w:ascii="Times New Roman" w:hAnsi="Times New Roman"/>
                <w:sz w:val="24"/>
                <w:szCs w:val="24"/>
              </w:rPr>
              <w:t>. Медведь.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Фигурки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животных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ластилина</w:t>
            </w:r>
            <w:r>
              <w:rPr>
                <w:rFonts w:ascii="Times New Roman" w:hAnsi="Times New Roman"/>
                <w:sz w:val="24"/>
                <w:szCs w:val="24"/>
              </w:rPr>
              <w:t>. Ёж.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67" w:type="dxa"/>
          </w:tcPr>
          <w:p w:rsidR="00F52F0E" w:rsidRPr="00721D59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Фигурки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животных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композиции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721D59">
              <w:rPr>
                <w:rFonts w:ascii="Times New Roman" w:hAnsi="Times New Roman"/>
                <w:sz w:val="24"/>
                <w:szCs w:val="24"/>
              </w:rPr>
              <w:t>ластилина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Композиция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«На лесной полянке»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флористики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67" w:type="dxa"/>
          </w:tcPr>
          <w:p w:rsidR="00F52F0E" w:rsidRPr="000A5C28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0A5C28">
              <w:rPr>
                <w:rFonts w:ascii="Times New Roman" w:hAnsi="Times New Roman"/>
                <w:color w:val="000000"/>
                <w:sz w:val="24"/>
                <w:szCs w:val="24"/>
              </w:rPr>
              <w:t>Картинки из засушенных листьев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Пейзаж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667" w:type="dxa"/>
          </w:tcPr>
          <w:p w:rsidR="00F52F0E" w:rsidRPr="000A5C28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0A5C28">
              <w:rPr>
                <w:rFonts w:ascii="Times New Roman" w:hAnsi="Times New Roman"/>
                <w:color w:val="000000"/>
                <w:sz w:val="24"/>
                <w:szCs w:val="24"/>
              </w:rPr>
              <w:t>Картинки из засушенных листьев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Букет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7" w:type="dxa"/>
          </w:tcPr>
          <w:p w:rsidR="00F52F0E" w:rsidRPr="000A5C28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0A5C28">
              <w:rPr>
                <w:rFonts w:ascii="Times New Roman" w:hAnsi="Times New Roman"/>
                <w:color w:val="000000"/>
                <w:sz w:val="24"/>
                <w:szCs w:val="24"/>
              </w:rPr>
              <w:t>Картинки из засушенных листьев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Под водой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0A5C28">
              <w:rPr>
                <w:rFonts w:ascii="Times New Roman" w:hAnsi="Times New Roman"/>
                <w:color w:val="000000"/>
                <w:sz w:val="24"/>
                <w:szCs w:val="24"/>
              </w:rPr>
              <w:t>Картинки из засушенных листьев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Творческая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90B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«Панно из листьев»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Деда</w:t>
            </w:r>
            <w:r w:rsidRPr="0076650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Мороза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(6 часов)</w:t>
            </w:r>
          </w:p>
        </w:tc>
        <w:tc>
          <w:tcPr>
            <w:tcW w:w="3857" w:type="dxa"/>
            <w:vMerge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игрушки из цветной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Игрушки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полосок бумаги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игрушки из цветной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Фонарики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игрушки из цветной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Клоун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67" w:type="dxa"/>
          </w:tcPr>
          <w:p w:rsidR="00F52F0E" w:rsidRPr="009F36CD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игрушки из цветной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Объемные</w:t>
            </w:r>
          </w:p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(лиса)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67" w:type="dxa"/>
          </w:tcPr>
          <w:p w:rsidR="00F52F0E" w:rsidRPr="009F36CD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игрушки из цветной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Объемные</w:t>
            </w:r>
          </w:p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(заяц)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Новогодние игрушки из цветной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 xml:space="preserve">Гирлянда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lastRenderedPageBreak/>
              <w:t>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флажков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коллекции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идей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(8 часов)</w:t>
            </w:r>
          </w:p>
        </w:tc>
        <w:tc>
          <w:tcPr>
            <w:tcW w:w="3857" w:type="dxa"/>
            <w:vMerge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67" w:type="dxa"/>
          </w:tcPr>
          <w:p w:rsidR="00F52F0E" w:rsidRPr="004F056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Поделки из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Мышка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67" w:type="dxa"/>
          </w:tcPr>
          <w:p w:rsidR="00F52F0E" w:rsidRPr="0076650D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Поделки из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Клоун.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Поделки из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Объёмные цветы.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Поделки из бумаги.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Объёмные цветы. Композиции.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Поделки из ткани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пуговиц</w:t>
            </w: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Подставка под горячее.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Поделки из ткани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пуговиц</w:t>
            </w: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Подставка под горячее.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67" w:type="dxa"/>
          </w:tcPr>
          <w:p w:rsidR="00F52F0E" w:rsidRPr="002C7AD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Поделки из ниток.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Закладка плетеная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667" w:type="dxa"/>
          </w:tcPr>
          <w:p w:rsidR="00F52F0E" w:rsidRPr="002C7AD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Поделки из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F0560">
              <w:rPr>
                <w:rFonts w:ascii="Times New Roman" w:hAnsi="Times New Roman"/>
                <w:color w:val="000000"/>
                <w:sz w:val="24"/>
                <w:szCs w:val="24"/>
              </w:rPr>
              <w:t>ниток.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Аппликация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«Бабочка»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оригами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667" w:type="dxa"/>
          </w:tcPr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Фигурки животных, композиции.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Модули оригами. Собачка.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Фигурки животных, композиции.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Модули оригами. Поросёнок.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Фигурки животных, композиции.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Корова. 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Фигурки животных, композиции.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Композиция «А у нас во дворе».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конструирования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  моделирования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F52F0E" w:rsidRPr="0076650D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67" w:type="dxa"/>
          </w:tcPr>
          <w:p w:rsidR="00F52F0E" w:rsidRPr="00F90BA6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B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Плавающие модели и игрушки. Кораблик.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667" w:type="dxa"/>
          </w:tcPr>
          <w:p w:rsidR="00F52F0E" w:rsidRPr="00F90BA6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B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Плавающие модели и игрушки. Кораблик.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667" w:type="dxa"/>
          </w:tcPr>
          <w:p w:rsidR="00F52F0E" w:rsidRPr="00F90BA6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B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Летающие модели и игрушки. Самолет.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565" w:type="dxa"/>
          </w:tcPr>
          <w:p w:rsidR="00F52F0E" w:rsidRDefault="00F52F0E" w:rsidP="004605B7">
            <w:pPr>
              <w:ind w:firstLine="45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667" w:type="dxa"/>
          </w:tcPr>
          <w:p w:rsidR="00F52F0E" w:rsidRPr="00F90BA6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90BA6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Летающие модели и игрушки. Самолет.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354222" w:rsidTr="004605B7">
        <w:tc>
          <w:tcPr>
            <w:tcW w:w="10089" w:type="dxa"/>
            <w:gridSpan w:val="3"/>
          </w:tcPr>
          <w:p w:rsidR="00F52F0E" w:rsidRPr="000A5C28" w:rsidRDefault="00F52F0E" w:rsidP="004605B7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0A5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33 часа</w:t>
            </w:r>
          </w:p>
        </w:tc>
        <w:tc>
          <w:tcPr>
            <w:tcW w:w="4507" w:type="dxa"/>
            <w:vMerge/>
          </w:tcPr>
          <w:p w:rsidR="00F52F0E" w:rsidRPr="00354222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F52F0E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2F0E" w:rsidRPr="000B1A76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Поурочное</w:t>
      </w: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</w:t>
      </w:r>
    </w:p>
    <w:p w:rsidR="00F52F0E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(34 часа)</w:t>
      </w:r>
    </w:p>
    <w:tbl>
      <w:tblPr>
        <w:tblStyle w:val="af0"/>
        <w:tblW w:w="14596" w:type="dxa"/>
        <w:tblLook w:val="04A0" w:firstRow="1" w:lastRow="0" w:firstColumn="1" w:lastColumn="0" w:noHBand="0" w:noVBand="1"/>
      </w:tblPr>
      <w:tblGrid>
        <w:gridCol w:w="565"/>
        <w:gridCol w:w="5667"/>
        <w:gridCol w:w="3857"/>
        <w:gridCol w:w="4507"/>
      </w:tblGrid>
      <w:tr w:rsidR="00F52F0E" w:rsidRPr="005537CE" w:rsidTr="004605B7">
        <w:tc>
          <w:tcPr>
            <w:tcW w:w="565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bookmarkStart w:id="4" w:name="_Hlk145167823"/>
            <w:r w:rsidRPr="005537CE">
              <w:rPr>
                <w:rFonts w:ascii="Times New Roman" w:hAnsi="Times New Roman"/>
                <w:b/>
              </w:rPr>
              <w:t>№</w:t>
            </w:r>
          </w:p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66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385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Формы организации</w:t>
            </w:r>
          </w:p>
        </w:tc>
        <w:tc>
          <w:tcPr>
            <w:tcW w:w="450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Электронные образовательные ресурсы</w:t>
            </w:r>
          </w:p>
        </w:tc>
      </w:tr>
      <w:tr w:rsidR="00F52F0E" w:rsidRPr="00252F59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игротеки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 часа)</w:t>
            </w:r>
          </w:p>
        </w:tc>
        <w:tc>
          <w:tcPr>
            <w:tcW w:w="3857" w:type="dxa"/>
            <w:vMerge w:val="restart"/>
          </w:tcPr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Экскурсии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Конкурсы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Фестивали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Общественно-полезные практики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Проектно-исследовательская деятельность,  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Художественно-творческая практика и проектирование; 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Художественно-творческий проект: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Выставка-конкурс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Художественно-творческая практика;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занятия</w:t>
            </w:r>
          </w:p>
          <w:p w:rsidR="00F52F0E" w:rsidRPr="0076650D" w:rsidRDefault="00F52F0E" w:rsidP="004605B7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7" w:type="dxa"/>
            <w:vMerge w:val="restart"/>
          </w:tcPr>
          <w:p w:rsidR="00F52F0E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37" w:history="1">
              <w:r w:rsidR="00F52F0E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  <w:r w:rsidR="00F52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2F0E" w:rsidRPr="0076650D" w:rsidRDefault="00F52F0E" w:rsidP="004605B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природным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материалом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Шахматы из шишек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природным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материалом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Шахматы из шишек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Работа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природным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материалом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Шахматы из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шишек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C08B2" w:rsidTr="004605B7">
        <w:tc>
          <w:tcPr>
            <w:tcW w:w="6232" w:type="dxa"/>
            <w:gridSpan w:val="2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лепки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C08B2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38" w:history="1">
              <w:r w:rsidR="00F52F0E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фигурок, композиции из пластилина. Герои сказки «Колобок».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Лепка фигурок, композиции из пластилина. Герои сказки «Колобок»  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фигурок, композиции из пластилина. Составляем композицию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фигурок, композиции из пластилина.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F90BA6" w:rsidTr="004605B7">
        <w:tc>
          <w:tcPr>
            <w:tcW w:w="6232" w:type="dxa"/>
            <w:gridSpan w:val="2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флористики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 часов)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Соломка и способы ее обработки. Композиция из соломки «Старинный дом»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2233F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39" w:history="1">
              <w:r w:rsidR="00F52F0E">
                <w:rPr>
                  <w:rStyle w:val="affff4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Соломка и способы ее обработки. Композиция из соломки «Старинный дом»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Соломка и способы ее обработки. Композиция из соломки «Старинный дом»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Композиция из листьев «Сказочная птица».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Композиция из листьев «Сказочная птица».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F90BA6" w:rsidTr="004605B7">
        <w:tc>
          <w:tcPr>
            <w:tcW w:w="6232" w:type="dxa"/>
            <w:gridSpan w:val="2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Деда</w:t>
            </w:r>
            <w:r w:rsidRPr="0076650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Мороза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40" w:history="1">
              <w:r w:rsidR="00F52F0E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bookmarkEnd w:id="4"/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667" w:type="dxa"/>
          </w:tcPr>
          <w:p w:rsidR="00F52F0E" w:rsidRPr="009F36CD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Новогодние игрушки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Птица из</w:t>
            </w:r>
          </w:p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гофрированной бумаги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Новогодние игрушки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 xml:space="preserve"> Объемная игрушка. Домик Деда Мороза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Новогодние игрушки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Объемная игрушка. Домик Деда Мороза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Новогодние игрушки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Шар из цветной бумаги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F90BA6" w:rsidTr="004605B7">
        <w:tc>
          <w:tcPr>
            <w:tcW w:w="6232" w:type="dxa"/>
            <w:gridSpan w:val="2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коллекции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идей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(10 часов)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A0CB0" w:rsidRDefault="00BC0110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41" w:history="1"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http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://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www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edu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ru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/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modules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.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php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?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op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=</w:t>
              </w:r>
              <w:r w:rsidR="00F52F0E" w:rsidRPr="00DA0CB0">
                <w:rPr>
                  <w:rStyle w:val="affff4"/>
                  <w:rFonts w:ascii="Times New Roman" w:eastAsia="Times New Roman" w:hAnsi="Times New Roman"/>
                  <w:sz w:val="24"/>
                  <w:szCs w:val="24"/>
                  <w:lang w:val="en-US"/>
                </w:rPr>
                <w:t>mo</w:t>
              </w:r>
            </w:hyperlink>
          </w:p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DA0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dload&amp;name=Web_Links&amp;file=index&amp;</w:t>
            </w:r>
          </w:p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DA0CB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l_op=viewlink&amp;cid=277</w:t>
            </w: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667" w:type="dxa"/>
          </w:tcPr>
          <w:p w:rsidR="00F52F0E" w:rsidRPr="009F36CD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Аппликация в рамке</w:t>
            </w:r>
          </w:p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«Подарок»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F90B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67" w:type="dxa"/>
          </w:tcPr>
          <w:p w:rsidR="00F52F0E" w:rsidRPr="009F36CD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Аппликация в рамке</w:t>
            </w:r>
          </w:p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«Подарок»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Аппликация на складном картоне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«Речка и корабли»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Аппликация на складном картоне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«Речка и корабли»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Поздравительные открытки с окошком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Поздравительные открытки с окошком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Букет для мамы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Цветы (квиллинг)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Цветы (квиллинг)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Поделки из цветной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бумаги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Цветы (квиллинг)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C08B2" w:rsidTr="004605B7">
        <w:tc>
          <w:tcPr>
            <w:tcW w:w="6232" w:type="dxa"/>
            <w:gridSpan w:val="2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оригами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C08B2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42" w:history="1">
              <w:r w:rsidR="00F52F0E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A0CB0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0C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Сюжетные аппликации. Композиция «Солнце».</w:t>
            </w:r>
          </w:p>
        </w:tc>
        <w:tc>
          <w:tcPr>
            <w:tcW w:w="3857" w:type="dxa"/>
          </w:tcPr>
          <w:p w:rsidR="00F52F0E" w:rsidRPr="00DC08B2" w:rsidRDefault="00F52F0E" w:rsidP="004605B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4507" w:type="dxa"/>
            <w:vMerge/>
          </w:tcPr>
          <w:p w:rsidR="00F52F0E" w:rsidRPr="00DA0CB0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F90B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0C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Сюжетные аппликации. Композиция «Солнце».</w:t>
            </w:r>
          </w:p>
        </w:tc>
        <w:tc>
          <w:tcPr>
            <w:tcW w:w="3857" w:type="dxa"/>
          </w:tcPr>
          <w:p w:rsidR="00F52F0E" w:rsidRPr="00DC08B2" w:rsidRDefault="00F52F0E" w:rsidP="004605B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4507" w:type="dxa"/>
            <w:vMerge/>
          </w:tcPr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F90B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0C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Сюжетные аппликации. Композиция «Колибри».</w:t>
            </w:r>
          </w:p>
        </w:tc>
        <w:tc>
          <w:tcPr>
            <w:tcW w:w="3857" w:type="dxa"/>
          </w:tcPr>
          <w:p w:rsidR="00F52F0E" w:rsidRPr="00DC08B2" w:rsidRDefault="00F52F0E" w:rsidP="004605B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Коллективная.</w:t>
            </w:r>
          </w:p>
        </w:tc>
        <w:tc>
          <w:tcPr>
            <w:tcW w:w="4507" w:type="dxa"/>
            <w:vMerge/>
          </w:tcPr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F90B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67" w:type="dxa"/>
          </w:tcPr>
          <w:p w:rsidR="00F52F0E" w:rsidRPr="00DA0CB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A0CB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Сюжетные аппликации. Композиция «Колибри».</w:t>
            </w:r>
          </w:p>
        </w:tc>
        <w:tc>
          <w:tcPr>
            <w:tcW w:w="3857" w:type="dxa"/>
          </w:tcPr>
          <w:p w:rsidR="00F52F0E" w:rsidRPr="00DC08B2" w:rsidRDefault="00F52F0E" w:rsidP="004605B7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Коллективная.</w:t>
            </w:r>
          </w:p>
        </w:tc>
        <w:tc>
          <w:tcPr>
            <w:tcW w:w="4507" w:type="dxa"/>
            <w:vMerge/>
          </w:tcPr>
          <w:p w:rsidR="00F52F0E" w:rsidRPr="000A5C28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0237A6" w:rsidTr="004605B7">
        <w:tc>
          <w:tcPr>
            <w:tcW w:w="6232" w:type="dxa"/>
            <w:gridSpan w:val="2"/>
          </w:tcPr>
          <w:p w:rsidR="00F52F0E" w:rsidRDefault="00F52F0E" w:rsidP="004605B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конструирования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  моделирования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(4 часа)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0237A6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43" w:history="1">
              <w:r w:rsidR="00F52F0E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0237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667" w:type="dxa"/>
          </w:tcPr>
          <w:p w:rsidR="00F52F0E" w:rsidRPr="00DC08B2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Летающие модели и игрушки. Вертушка.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4507" w:type="dxa"/>
            <w:vMerge/>
          </w:tcPr>
          <w:p w:rsidR="00F52F0E" w:rsidRPr="000237A6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0237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5667" w:type="dxa"/>
          </w:tcPr>
          <w:p w:rsidR="00F52F0E" w:rsidRPr="00DC08B2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Летающие модели и игрушки. Вертушка.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4507" w:type="dxa"/>
            <w:vMerge/>
          </w:tcPr>
          <w:p w:rsidR="00F52F0E" w:rsidRPr="000237A6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0237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5667" w:type="dxa"/>
          </w:tcPr>
          <w:p w:rsidR="00F52F0E" w:rsidRPr="00DC08B2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Летающие модели и игрушки.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Парашют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4507" w:type="dxa"/>
            <w:vMerge/>
          </w:tcPr>
          <w:p w:rsidR="00F52F0E" w:rsidRPr="000237A6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0237A6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667" w:type="dxa"/>
          </w:tcPr>
          <w:p w:rsidR="00F52F0E" w:rsidRPr="00DC08B2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Летающие модели и игрушки.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Парашют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DC08B2">
              <w:rPr>
                <w:rFonts w:ascii="Times New Roman" w:hAnsi="Times New Roman"/>
                <w:color w:val="000000"/>
                <w:sz w:val="24"/>
                <w:szCs w:val="24"/>
              </w:rPr>
              <w:t>Индивидуальная.</w:t>
            </w:r>
          </w:p>
        </w:tc>
        <w:tc>
          <w:tcPr>
            <w:tcW w:w="4507" w:type="dxa"/>
            <w:vMerge/>
          </w:tcPr>
          <w:p w:rsidR="00F52F0E" w:rsidRPr="000237A6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0237A6" w:rsidTr="004605B7">
        <w:tc>
          <w:tcPr>
            <w:tcW w:w="10089" w:type="dxa"/>
            <w:gridSpan w:val="3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0A5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0A5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</w:tc>
        <w:tc>
          <w:tcPr>
            <w:tcW w:w="4507" w:type="dxa"/>
          </w:tcPr>
          <w:p w:rsidR="00F52F0E" w:rsidRPr="000237A6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F52F0E" w:rsidRDefault="00F52F0E" w:rsidP="005E3F59">
      <w:pPr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2F0E" w:rsidRPr="000B1A76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5" w:name="_Hlk145169691"/>
      <w:r>
        <w:rPr>
          <w:rFonts w:ascii="Times New Roman" w:hAnsi="Times New Roman" w:cs="Times New Roman"/>
          <w:b/>
          <w:color w:val="000000"/>
          <w:sz w:val="24"/>
          <w:szCs w:val="24"/>
        </w:rPr>
        <w:t>Поурочное</w:t>
      </w: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</w:t>
      </w:r>
    </w:p>
    <w:p w:rsidR="00F52F0E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</w:t>
      </w: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(34 часа)</w:t>
      </w:r>
    </w:p>
    <w:tbl>
      <w:tblPr>
        <w:tblStyle w:val="af0"/>
        <w:tblW w:w="14596" w:type="dxa"/>
        <w:tblLook w:val="04A0" w:firstRow="1" w:lastRow="0" w:firstColumn="1" w:lastColumn="0" w:noHBand="0" w:noVBand="1"/>
      </w:tblPr>
      <w:tblGrid>
        <w:gridCol w:w="565"/>
        <w:gridCol w:w="5667"/>
        <w:gridCol w:w="3857"/>
        <w:gridCol w:w="4507"/>
      </w:tblGrid>
      <w:tr w:rsidR="00F52F0E" w:rsidRPr="005537CE" w:rsidTr="004605B7">
        <w:tc>
          <w:tcPr>
            <w:tcW w:w="565" w:type="dxa"/>
          </w:tcPr>
          <w:bookmarkEnd w:id="5"/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№</w:t>
            </w:r>
          </w:p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66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385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Формы организации</w:t>
            </w:r>
          </w:p>
        </w:tc>
        <w:tc>
          <w:tcPr>
            <w:tcW w:w="450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Электронные образовательные ресурсы</w:t>
            </w:r>
          </w:p>
        </w:tc>
      </w:tr>
      <w:tr w:rsidR="00F52F0E" w:rsidRPr="0076650D" w:rsidTr="004605B7">
        <w:tc>
          <w:tcPr>
            <w:tcW w:w="6232" w:type="dxa"/>
            <w:gridSpan w:val="2"/>
          </w:tcPr>
          <w:p w:rsidR="00F52F0E" w:rsidRPr="0076650D" w:rsidRDefault="00F52F0E" w:rsidP="004605B7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игротеки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 часа)</w:t>
            </w:r>
          </w:p>
        </w:tc>
        <w:tc>
          <w:tcPr>
            <w:tcW w:w="3857" w:type="dxa"/>
            <w:vMerge w:val="restart"/>
          </w:tcPr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Экскурсии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Конкурсы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Фестивали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Общественно-полезные практики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Проектно-исследовательская деятельность,  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Художественно-творческая практика и проектирование; 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Художественно-творческий проект: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Выставка-конкурс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Художественно-творческая практика;</w:t>
            </w:r>
          </w:p>
          <w:p w:rsidR="00F52F0E" w:rsidRPr="002C7AD4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занятия</w:t>
            </w:r>
          </w:p>
          <w:p w:rsidR="00F52F0E" w:rsidRPr="0076650D" w:rsidRDefault="00F52F0E" w:rsidP="004605B7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7" w:type="dxa"/>
            <w:vMerge w:val="restart"/>
          </w:tcPr>
          <w:p w:rsidR="00F52F0E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44" w:history="1">
              <w:r w:rsidR="00F52F0E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  <w:r w:rsidR="00F52F0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52F0E" w:rsidRPr="0076650D" w:rsidRDefault="00F52F0E" w:rsidP="004605B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из картона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Танграм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из картона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Танцевальный снеговик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из картона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Танцевальный снеговик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9F36CD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лепки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Лепка посуды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Чудо-посуда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Лепка посуды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Чудо-посуда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153CFF" w:rsidRDefault="00F52F0E" w:rsidP="004605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3CFF">
              <w:rPr>
                <w:rFonts w:ascii="Times New Roman" w:hAnsi="Times New Roman"/>
                <w:b/>
                <w:sz w:val="24"/>
                <w:szCs w:val="24"/>
              </w:rPr>
              <w:t>Мастерская кукольного театра (5 часов)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67" w:type="dxa"/>
          </w:tcPr>
          <w:p w:rsidR="00F52F0E" w:rsidRPr="00153CF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Куклы из сукна и драпа для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«Курочка Ряба»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Куклы из сукна и драпа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для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«Курочка Ряба»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67" w:type="dxa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Куклы из сукна и драпа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для сказки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«Курочка Ряба»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2233F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45" w:history="1">
              <w:r w:rsidR="00F52F0E">
                <w:rPr>
                  <w:rStyle w:val="affff4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667" w:type="dxa"/>
          </w:tcPr>
          <w:p w:rsidR="00F52F0E" w:rsidRPr="00153CFF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3C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Объемные куклы из геометрических фигур «Театр любимых игрушек»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5667" w:type="dxa"/>
          </w:tcPr>
          <w:p w:rsidR="00F52F0E" w:rsidRPr="00153CFF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3C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Объемные куклы из геометрических фигур «Театр любимых игрушек»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Деда</w:t>
            </w:r>
            <w:r w:rsidRPr="0076650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Мороза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5667" w:type="dxa"/>
          </w:tcPr>
          <w:p w:rsidR="00F52F0E" w:rsidRPr="00153CF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153C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Новогодние игрушки из гофрированного картона. Дед Мороз и Снегурочка.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67" w:type="dxa"/>
          </w:tcPr>
          <w:p w:rsidR="00F52F0E" w:rsidRPr="00153CF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153C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Новогодние игрушки из гофрированного картона. Дед Мороз и Снегурочка.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667" w:type="dxa"/>
          </w:tcPr>
          <w:p w:rsidR="00F52F0E" w:rsidRPr="00153CF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153C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Новогодние игрушки из картона. Упаковка «Елочка».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67" w:type="dxa"/>
          </w:tcPr>
          <w:p w:rsidR="00F52F0E" w:rsidRPr="00153CF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153CF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Новогодние игрушки из картона. Упаковка «Елочка».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C62101" w:rsidTr="004605B7">
        <w:tc>
          <w:tcPr>
            <w:tcW w:w="6232" w:type="dxa"/>
            <w:gridSpan w:val="2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коллекции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идей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 часа)</w:t>
            </w:r>
          </w:p>
        </w:tc>
        <w:tc>
          <w:tcPr>
            <w:tcW w:w="3857" w:type="dxa"/>
            <w:vMerge w:val="restart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7E480B" w:rsidRDefault="00BC0110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46" w:history="1">
              <w:r w:rsidR="00F52F0E" w:rsidRPr="007E480B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http://www.edu.ru/modules.php?op=mo</w:t>
              </w:r>
            </w:hyperlink>
          </w:p>
          <w:p w:rsidR="00F52F0E" w:rsidRPr="007E480B" w:rsidRDefault="00F52F0E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E48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dload&amp;name=Web_Links&amp;file=index&amp;</w:t>
            </w:r>
          </w:p>
          <w:p w:rsidR="00F52F0E" w:rsidRPr="007E480B" w:rsidRDefault="00F52F0E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E48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l_op=viewlink&amp;cid=277</w:t>
            </w:r>
          </w:p>
          <w:p w:rsidR="00F52F0E" w:rsidRPr="00C62101" w:rsidRDefault="00F52F0E" w:rsidP="004605B7">
            <w:pPr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подвижными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деталями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Слоненок подвижный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подвижными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деталями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Слоненок подвижный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667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Игрушки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подвижными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деталями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Слоненок подвижный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F612C4" w:rsidRDefault="00F52F0E" w:rsidP="004605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F612C4">
              <w:rPr>
                <w:rFonts w:ascii="Times New Roman" w:hAnsi="Times New Roman"/>
                <w:b/>
                <w:sz w:val="24"/>
                <w:szCs w:val="24"/>
              </w:rPr>
              <w:t>Мастерская дизайна (11 часов)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2233F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47" w:history="1">
              <w:r w:rsidR="00F52F0E">
                <w:rPr>
                  <w:rStyle w:val="affff4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коробок яичной скорлупой.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коробок яичной скорлупой.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коробок яичной скорлупой.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коробок яичной скорлупой.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Панно-тарелка из пуговиц.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Панно-тарелка из пуговиц.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Эстамп (украшение подарочной коробки).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Эстамп (украшение подарочной коробки).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рамки для фотографий.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рамки для фотографий.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667" w:type="dxa"/>
          </w:tcPr>
          <w:p w:rsidR="00F52F0E" w:rsidRPr="00F612C4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F612C4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Бусы из фантиков.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изонити (3 часа)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667" w:type="dxa"/>
            <w:vMerge w:val="restart"/>
          </w:tcPr>
          <w:p w:rsidR="00F52F0E" w:rsidRPr="00C62101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C621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Декоративные композиции из ниток. Композиции «Цыпленок»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2233F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48" w:history="1">
              <w:r w:rsidR="00F52F0E">
                <w:rPr>
                  <w:rStyle w:val="affff4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67" w:type="dxa"/>
            <w:vMerge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667" w:type="dxa"/>
            <w:vMerge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Default="00F52F0E" w:rsidP="004605B7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конструирования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  моделирования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(3 часа)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667" w:type="dxa"/>
            <w:vMerge w:val="restart"/>
          </w:tcPr>
          <w:p w:rsidR="00F52F0E" w:rsidRPr="00C62101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C621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Игрушка из поролона «Осьминог».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D2233F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49" w:history="1">
              <w:r w:rsidR="00F52F0E">
                <w:rPr>
                  <w:rStyle w:val="affff4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667" w:type="dxa"/>
            <w:vMerge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667" w:type="dxa"/>
            <w:vMerge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D2233F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0A5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Pr="000A5C28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часа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</w:tcPr>
          <w:p w:rsidR="00F52F0E" w:rsidRPr="00D2233F" w:rsidRDefault="00F52F0E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F52F0E" w:rsidRDefault="00F52F0E" w:rsidP="00F52F0E"/>
    <w:p w:rsidR="00F52F0E" w:rsidRPr="000B1A76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Поурочное</w:t>
      </w: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планирование</w:t>
      </w:r>
    </w:p>
    <w:p w:rsidR="00F52F0E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</w:t>
      </w:r>
      <w:r w:rsidRPr="000B1A7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(34 часа)</w:t>
      </w:r>
    </w:p>
    <w:tbl>
      <w:tblPr>
        <w:tblStyle w:val="af0"/>
        <w:tblW w:w="14596" w:type="dxa"/>
        <w:tblLook w:val="04A0" w:firstRow="1" w:lastRow="0" w:firstColumn="1" w:lastColumn="0" w:noHBand="0" w:noVBand="1"/>
      </w:tblPr>
      <w:tblGrid>
        <w:gridCol w:w="565"/>
        <w:gridCol w:w="5667"/>
        <w:gridCol w:w="3857"/>
        <w:gridCol w:w="4507"/>
      </w:tblGrid>
      <w:tr w:rsidR="00F52F0E" w:rsidRPr="005537CE" w:rsidTr="004605B7">
        <w:tc>
          <w:tcPr>
            <w:tcW w:w="565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№</w:t>
            </w:r>
          </w:p>
          <w:p w:rsidR="00F52F0E" w:rsidRPr="005537CE" w:rsidRDefault="00F52F0E" w:rsidP="004605B7">
            <w:pPr>
              <w:tabs>
                <w:tab w:val="left" w:pos="7380"/>
              </w:tabs>
              <w:jc w:val="right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п/п</w:t>
            </w:r>
          </w:p>
        </w:tc>
        <w:tc>
          <w:tcPr>
            <w:tcW w:w="566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Тема занятия</w:t>
            </w:r>
          </w:p>
        </w:tc>
        <w:tc>
          <w:tcPr>
            <w:tcW w:w="385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 w:rsidRPr="005537CE">
              <w:rPr>
                <w:rFonts w:ascii="Times New Roman" w:hAnsi="Times New Roman"/>
                <w:b/>
              </w:rPr>
              <w:t>Формы организации</w:t>
            </w:r>
          </w:p>
        </w:tc>
        <w:tc>
          <w:tcPr>
            <w:tcW w:w="4507" w:type="dxa"/>
          </w:tcPr>
          <w:p w:rsidR="00F52F0E" w:rsidRPr="005537CE" w:rsidRDefault="00F52F0E" w:rsidP="004605B7">
            <w:pPr>
              <w:tabs>
                <w:tab w:val="left" w:pos="7380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Электронные образовательные ресурсы</w:t>
            </w:r>
          </w:p>
        </w:tc>
      </w:tr>
      <w:tr w:rsidR="00B10A64" w:rsidRPr="0076650D" w:rsidTr="004605B7">
        <w:tc>
          <w:tcPr>
            <w:tcW w:w="6232" w:type="dxa"/>
            <w:gridSpan w:val="2"/>
          </w:tcPr>
          <w:p w:rsidR="00B10A64" w:rsidRPr="0076650D" w:rsidRDefault="00B10A64" w:rsidP="004605B7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игротеки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 часа)</w:t>
            </w:r>
          </w:p>
        </w:tc>
        <w:tc>
          <w:tcPr>
            <w:tcW w:w="3857" w:type="dxa"/>
            <w:vMerge w:val="restart"/>
          </w:tcPr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Экскурсии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Конкурсы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Фестивали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Общественно-полезные практики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Проектно-исследовательская деятельность,  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Художественно-творческая практика и проектирование; 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>Художественно-творческий проект: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Выставка-конкурс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Художественно-творческая практика;</w:t>
            </w:r>
          </w:p>
          <w:p w:rsidR="00B10A64" w:rsidRPr="002C7AD4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C7AD4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Творческие занятия</w:t>
            </w:r>
          </w:p>
          <w:p w:rsidR="00B10A64" w:rsidRPr="0076650D" w:rsidRDefault="00B10A64" w:rsidP="004605B7">
            <w:pPr>
              <w:tabs>
                <w:tab w:val="left" w:pos="738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07" w:type="dxa"/>
            <w:vMerge w:val="restart"/>
          </w:tcPr>
          <w:p w:rsidR="00B10A64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50" w:history="1">
              <w:r w:rsidR="00B10A64" w:rsidRPr="009F36CD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  <w:r w:rsidR="00B10A6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0A64" w:rsidRPr="0076650D" w:rsidRDefault="00B10A64" w:rsidP="004605B7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5667" w:type="dxa"/>
          </w:tcPr>
          <w:p w:rsidR="00B10A64" w:rsidRPr="00D2233F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Головоломки из цветной бумаги</w:t>
            </w:r>
            <w:r>
              <w:rPr>
                <w:rFonts w:ascii="Times New Roman" w:hAnsi="Times New Roman"/>
                <w:sz w:val="24"/>
                <w:szCs w:val="24"/>
              </w:rPr>
              <w:t>. Пазлы.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5667" w:type="dxa"/>
          </w:tcPr>
          <w:p w:rsidR="00B10A64" w:rsidRPr="00252F59" w:rsidRDefault="00B10A64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Головоломки из цветной бумаги</w:t>
            </w:r>
            <w:r>
              <w:rPr>
                <w:rFonts w:ascii="Times New Roman" w:hAnsi="Times New Roman"/>
                <w:sz w:val="24"/>
                <w:szCs w:val="24"/>
              </w:rPr>
              <w:t>. Пазлы.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6232" w:type="dxa"/>
            <w:gridSpan w:val="2"/>
          </w:tcPr>
          <w:p w:rsidR="00B10A64" w:rsidRPr="00C62101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C6210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Мастерская дизайна (5часов)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5667" w:type="dxa"/>
          </w:tcPr>
          <w:p w:rsidR="00B10A64" w:rsidRPr="00252F59" w:rsidRDefault="00B10A64" w:rsidP="004605B7">
            <w:pPr>
              <w:rPr>
                <w:rFonts w:ascii="Times New Roman" w:hAnsi="Times New Roman"/>
                <w:color w:val="000000"/>
              </w:rPr>
            </w:pPr>
            <w:r w:rsidRPr="00C621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Декупаж. Ваза под конфеты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5667" w:type="dxa"/>
          </w:tcPr>
          <w:p w:rsidR="00B10A64" w:rsidRPr="00D2233F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C6210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Декупаж. Ваза под конфеты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5667" w:type="dxa"/>
          </w:tcPr>
          <w:p w:rsidR="00B10A64" w:rsidRPr="00150530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шкатулки мозаикой.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5667" w:type="dxa"/>
          </w:tcPr>
          <w:p w:rsidR="00B10A64" w:rsidRPr="00153CFF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Украшение шкатулки мозаикой.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5667" w:type="dxa"/>
          </w:tcPr>
          <w:p w:rsidR="00B10A64" w:rsidRPr="00252F59" w:rsidRDefault="00B10A64" w:rsidP="004605B7">
            <w:pPr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Аппликация из ткани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6232" w:type="dxa"/>
            <w:gridSpan w:val="2"/>
          </w:tcPr>
          <w:p w:rsidR="00B10A64" w:rsidRPr="00252F59" w:rsidRDefault="00B10A64" w:rsidP="004605B7">
            <w:pPr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Деда</w:t>
            </w:r>
            <w:r w:rsidRPr="0076650D">
              <w:rPr>
                <w:rFonts w:ascii="Times New Roman" w:hAnsi="Times New Roman"/>
                <w:b/>
                <w:spacing w:val="-1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Мороза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(4 часа)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5667" w:type="dxa"/>
          </w:tcPr>
          <w:p w:rsidR="00B10A64" w:rsidRPr="00150530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Маски для карнавала в смешанной технике</w:t>
            </w:r>
            <w:r w:rsidRPr="001505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5667" w:type="dxa"/>
          </w:tcPr>
          <w:p w:rsidR="00B10A64" w:rsidRPr="00150530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Маски для карнавала в смешанной технике</w:t>
            </w:r>
            <w:r w:rsidRPr="0015053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>
              <w:t>0</w:t>
            </w:r>
          </w:p>
        </w:tc>
        <w:tc>
          <w:tcPr>
            <w:tcW w:w="5667" w:type="dxa"/>
          </w:tcPr>
          <w:p w:rsidR="00B10A64" w:rsidRPr="00150530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Идеи новогодних костюмов.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  <w:r>
              <w:t>1</w:t>
            </w:r>
          </w:p>
        </w:tc>
        <w:tc>
          <w:tcPr>
            <w:tcW w:w="5667" w:type="dxa"/>
          </w:tcPr>
          <w:p w:rsidR="00B10A64" w:rsidRPr="00150530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Идеи новогодних костюмов.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B10A64" w:rsidRPr="00D2233F" w:rsidRDefault="00BC0110" w:rsidP="004605B7">
            <w:pPr>
              <w:rPr>
                <w:rFonts w:ascii="Times New Roman" w:eastAsia="Times New Roman" w:hAnsi="Times New Roman"/>
                <w:color w:val="000000"/>
              </w:rPr>
            </w:pPr>
            <w:hyperlink r:id="rId51" w:history="1">
              <w:r w:rsidR="00B10A64">
                <w:rPr>
                  <w:rStyle w:val="affff4"/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B10A64" w:rsidRPr="00D2233F" w:rsidTr="004605B7">
        <w:tc>
          <w:tcPr>
            <w:tcW w:w="6232" w:type="dxa"/>
            <w:gridSpan w:val="2"/>
          </w:tcPr>
          <w:p w:rsidR="00B10A64" w:rsidRPr="00150530" w:rsidRDefault="00B10A64" w:rsidP="004605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5053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Мастерская мягкой игрушки (4 часа)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5667" w:type="dxa"/>
            <w:vMerge w:val="restart"/>
          </w:tcPr>
          <w:p w:rsidR="00B10A64" w:rsidRPr="00150530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Куклы из сукна и драпа. 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Pr="00D2233F" w:rsidRDefault="00B10A64" w:rsidP="004605B7">
            <w:pPr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5667" w:type="dxa"/>
            <w:vMerge/>
          </w:tcPr>
          <w:p w:rsidR="00B10A64" w:rsidRPr="00252F59" w:rsidRDefault="00B10A64" w:rsidP="004605B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5667" w:type="dxa"/>
            <w:vMerge/>
          </w:tcPr>
          <w:p w:rsidR="00B10A64" w:rsidRPr="00252F59" w:rsidRDefault="00B10A64" w:rsidP="004605B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5667" w:type="dxa"/>
            <w:vMerge/>
          </w:tcPr>
          <w:p w:rsidR="00B10A64" w:rsidRPr="00252F59" w:rsidRDefault="00B10A64" w:rsidP="004605B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Мастерская</w:t>
            </w:r>
            <w:r w:rsidRPr="0076650D">
              <w:rPr>
                <w:rFonts w:ascii="Times New Roman" w:hAnsi="Times New Roman"/>
                <w:b/>
                <w:spacing w:val="-4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коллекции</w:t>
            </w:r>
            <w:r w:rsidRPr="0076650D">
              <w:rPr>
                <w:rFonts w:ascii="Times New Roman" w:hAnsi="Times New Roman"/>
                <w:b/>
                <w:spacing w:val="-3"/>
                <w:sz w:val="24"/>
                <w:szCs w:val="24"/>
              </w:rPr>
              <w:t xml:space="preserve"> </w:t>
            </w:r>
            <w:r w:rsidRPr="0076650D">
              <w:rPr>
                <w:rFonts w:ascii="Times New Roman" w:hAnsi="Times New Roman"/>
                <w:b/>
                <w:sz w:val="24"/>
                <w:szCs w:val="24"/>
              </w:rPr>
              <w:t>идей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(7 часов)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F52F0E" w:rsidRPr="007E480B" w:rsidRDefault="00BC0110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hyperlink r:id="rId52" w:history="1">
              <w:r w:rsidR="00F52F0E" w:rsidRPr="007E480B">
                <w:rPr>
                  <w:rStyle w:val="affff4"/>
                  <w:rFonts w:ascii="Times New Roman" w:eastAsia="Times New Roman" w:hAnsi="Times New Roman"/>
                  <w:sz w:val="24"/>
                  <w:szCs w:val="24"/>
                </w:rPr>
                <w:t>http://www.edu.ru/modules.php?op=mo</w:t>
              </w:r>
            </w:hyperlink>
          </w:p>
          <w:p w:rsidR="00F52F0E" w:rsidRPr="007E480B" w:rsidRDefault="00F52F0E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E48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dload&amp;name=Web_Links&amp;file=index&amp;</w:t>
            </w:r>
          </w:p>
          <w:p w:rsidR="00F52F0E" w:rsidRPr="007E480B" w:rsidRDefault="00F52F0E" w:rsidP="004605B7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 w:rsidRPr="007E480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l_op=viewlink&amp;cid=277</w:t>
            </w:r>
          </w:p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5667" w:type="dxa"/>
          </w:tcPr>
          <w:p w:rsidR="00F52F0E" w:rsidRPr="0015053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Сувениры из пластика.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5667" w:type="dxa"/>
          </w:tcPr>
          <w:p w:rsidR="00F52F0E" w:rsidRPr="0015053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Сувениры из пластика.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5667" w:type="dxa"/>
          </w:tcPr>
          <w:p w:rsidR="00F52F0E" w:rsidRPr="0015053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Футляр для карандашей из драпа.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5667" w:type="dxa"/>
          </w:tcPr>
          <w:p w:rsidR="00F52F0E" w:rsidRPr="0015053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Футляр для карандашей из драпа.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5667" w:type="dxa"/>
          </w:tcPr>
          <w:p w:rsidR="00F52F0E" w:rsidRPr="00150530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5053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Футляр для карандашей из драпа.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5667" w:type="dxa"/>
          </w:tcPr>
          <w:p w:rsidR="00F52F0E" w:rsidRPr="0015053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Вышивка крестом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салфетки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5667" w:type="dxa"/>
          </w:tcPr>
          <w:p w:rsidR="00F52F0E" w:rsidRPr="00150530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Вышивка крестом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</w:t>
            </w:r>
            <w:r w:rsidRPr="009F36CD">
              <w:rPr>
                <w:rFonts w:ascii="Times New Roman" w:hAnsi="Times New Roman"/>
                <w:sz w:val="24"/>
                <w:szCs w:val="24"/>
              </w:rPr>
              <w:t>алфетки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7E480B" w:rsidRDefault="00F52F0E" w:rsidP="004605B7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E480B">
              <w:rPr>
                <w:rFonts w:ascii="Times New Roman" w:hAnsi="Times New Roman"/>
                <w:b/>
                <w:sz w:val="24"/>
                <w:szCs w:val="24"/>
              </w:rPr>
              <w:t>Мастерская волшебной паутинки (5 часов)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</w:tcPr>
          <w:p w:rsidR="00F52F0E" w:rsidRPr="007E480B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53" w:history="1">
              <w:r w:rsidR="00F52F0E" w:rsidRPr="007E480B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5667" w:type="dxa"/>
          </w:tcPr>
          <w:p w:rsidR="00B10A64" w:rsidRPr="007E480B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Сувениры из ниток. Подвеска для цветочного горшка (макраме)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B10A64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5667" w:type="dxa"/>
          </w:tcPr>
          <w:p w:rsidR="00B10A64" w:rsidRPr="007E480B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Сувениры из ниток. Подвеска для цветочного горшка (макраме)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5667" w:type="dxa"/>
          </w:tcPr>
          <w:p w:rsidR="00B10A64" w:rsidRPr="007E480B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Сувениры из ниток. Подвеска для цветочного горшка (макраме)</w:t>
            </w:r>
          </w:p>
        </w:tc>
        <w:tc>
          <w:tcPr>
            <w:tcW w:w="3857" w:type="dxa"/>
            <w:vMerge w:val="restart"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 w:val="restart"/>
          </w:tcPr>
          <w:p w:rsidR="00B10A64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54" w:history="1">
              <w:r w:rsidR="00B10A64" w:rsidRPr="007E480B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5667" w:type="dxa"/>
          </w:tcPr>
          <w:p w:rsidR="00B10A64" w:rsidRPr="007E480B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Сувениры из ниток. Подвеска для цветочного горшка (макраме)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A64" w:rsidRPr="00D2233F" w:rsidTr="004605B7">
        <w:tc>
          <w:tcPr>
            <w:tcW w:w="565" w:type="dxa"/>
          </w:tcPr>
          <w:p w:rsidR="00B10A64" w:rsidRPr="00842495" w:rsidRDefault="00B10A64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5667" w:type="dxa"/>
          </w:tcPr>
          <w:p w:rsidR="00B10A64" w:rsidRPr="007E480B" w:rsidRDefault="00B10A64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Сувениры из ниток. Подвеска для цветочного горшка (макраме)</w:t>
            </w:r>
          </w:p>
        </w:tc>
        <w:tc>
          <w:tcPr>
            <w:tcW w:w="3857" w:type="dxa"/>
            <w:vMerge/>
          </w:tcPr>
          <w:p w:rsidR="00B10A64" w:rsidRPr="00252F59" w:rsidRDefault="00B10A64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B10A64" w:rsidRDefault="00B10A64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7E480B" w:rsidRDefault="00F52F0E" w:rsidP="004605B7">
            <w:pPr>
              <w:rPr>
                <w:rFonts w:ascii="Times New Roman" w:hAnsi="Times New Roman"/>
                <w:b/>
                <w:color w:val="000000"/>
              </w:rPr>
            </w:pPr>
            <w:r w:rsidRPr="007E480B">
              <w:rPr>
                <w:rFonts w:ascii="Times New Roman" w:hAnsi="Times New Roman"/>
                <w:b/>
                <w:sz w:val="24"/>
                <w:szCs w:val="24"/>
              </w:rPr>
              <w:t>Мастерская бумагопластики (4 часа)</w:t>
            </w:r>
          </w:p>
        </w:tc>
        <w:tc>
          <w:tcPr>
            <w:tcW w:w="3857" w:type="dxa"/>
            <w:vMerge w:val="restart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Художественно-творческая практика</w:t>
            </w:r>
          </w:p>
        </w:tc>
        <w:tc>
          <w:tcPr>
            <w:tcW w:w="4507" w:type="dxa"/>
            <w:vMerge w:val="restart"/>
          </w:tcPr>
          <w:p w:rsidR="00F52F0E" w:rsidRPr="007E480B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55" w:history="1">
              <w:r w:rsidR="00F52F0E" w:rsidRPr="007E480B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5667" w:type="dxa"/>
          </w:tcPr>
          <w:p w:rsidR="00F52F0E" w:rsidRPr="007E480B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Композиции из бумажных цветов в технике квиллинг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5667" w:type="dxa"/>
          </w:tcPr>
          <w:p w:rsidR="00F52F0E" w:rsidRPr="007E480B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Композиции из бумажных цветов в технике квиллинг.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5667" w:type="dxa"/>
          </w:tcPr>
          <w:p w:rsidR="00F52F0E" w:rsidRPr="007E480B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Композиции из бумажных цветов в технике квиллинг.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5667" w:type="dxa"/>
          </w:tcPr>
          <w:p w:rsidR="00F52F0E" w:rsidRPr="007E480B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Композиции из бумажных цветов в технике квиллинг.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7E480B" w:rsidRDefault="00F52F0E" w:rsidP="004605B7">
            <w:pPr>
              <w:rPr>
                <w:rFonts w:ascii="Times New Roman" w:hAnsi="Times New Roman"/>
                <w:b/>
                <w:color w:val="000000"/>
              </w:rPr>
            </w:pPr>
            <w:r w:rsidRPr="007E480B">
              <w:rPr>
                <w:rFonts w:ascii="Times New Roman" w:hAnsi="Times New Roman"/>
                <w:b/>
                <w:sz w:val="24"/>
                <w:szCs w:val="24"/>
              </w:rPr>
              <w:t>Мастерская лепки (3 часа)</w:t>
            </w:r>
          </w:p>
        </w:tc>
        <w:tc>
          <w:tcPr>
            <w:tcW w:w="3857" w:type="dxa"/>
            <w:vMerge w:val="restart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  <w:r w:rsidRPr="009F36CD">
              <w:rPr>
                <w:rFonts w:ascii="Times New Roman" w:hAnsi="Times New Roman"/>
                <w:sz w:val="24"/>
                <w:szCs w:val="24"/>
              </w:rPr>
              <w:t>Творческие занятия</w:t>
            </w:r>
          </w:p>
        </w:tc>
        <w:tc>
          <w:tcPr>
            <w:tcW w:w="4507" w:type="dxa"/>
            <w:vMerge w:val="restart"/>
          </w:tcPr>
          <w:p w:rsidR="00F52F0E" w:rsidRPr="007E480B" w:rsidRDefault="00BC0110" w:rsidP="004605B7">
            <w:pPr>
              <w:rPr>
                <w:rFonts w:ascii="Times New Roman" w:hAnsi="Times New Roman"/>
                <w:sz w:val="24"/>
                <w:szCs w:val="24"/>
              </w:rPr>
            </w:pPr>
            <w:hyperlink r:id="rId56" w:history="1">
              <w:r w:rsidR="00F52F0E" w:rsidRPr="007E480B">
                <w:rPr>
                  <w:rFonts w:ascii="Times New Roman" w:hAnsi="Times New Roman"/>
                  <w:sz w:val="24"/>
                  <w:szCs w:val="24"/>
                </w:rPr>
                <w:t>http://school-collection.edu.ru</w:t>
              </w:r>
            </w:hyperlink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32</w:t>
            </w:r>
          </w:p>
        </w:tc>
        <w:tc>
          <w:tcPr>
            <w:tcW w:w="5667" w:type="dxa"/>
            <w:vMerge w:val="restart"/>
          </w:tcPr>
          <w:p w:rsidR="00F52F0E" w:rsidRPr="007E480B" w:rsidRDefault="00F52F0E" w:rsidP="004605B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E480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Декоративное панно из соленого теста «У самовара».</w:t>
            </w: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33</w:t>
            </w:r>
          </w:p>
        </w:tc>
        <w:tc>
          <w:tcPr>
            <w:tcW w:w="5667" w:type="dxa"/>
            <w:vMerge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565" w:type="dxa"/>
          </w:tcPr>
          <w:p w:rsidR="00F52F0E" w:rsidRPr="00842495" w:rsidRDefault="00F52F0E" w:rsidP="004605B7">
            <w:pPr>
              <w:ind w:hanging="97"/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5667" w:type="dxa"/>
            <w:vMerge/>
          </w:tcPr>
          <w:p w:rsidR="00F52F0E" w:rsidRPr="00252F59" w:rsidRDefault="00F52F0E" w:rsidP="004605B7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857" w:type="dxa"/>
            <w:vMerge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  <w:vMerge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2F0E" w:rsidRPr="00D2233F" w:rsidTr="004605B7">
        <w:tc>
          <w:tcPr>
            <w:tcW w:w="6232" w:type="dxa"/>
            <w:gridSpan w:val="2"/>
          </w:tcPr>
          <w:p w:rsidR="00F52F0E" w:rsidRPr="007E480B" w:rsidRDefault="00F52F0E" w:rsidP="004605B7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 34 часа.</w:t>
            </w:r>
          </w:p>
        </w:tc>
        <w:tc>
          <w:tcPr>
            <w:tcW w:w="3857" w:type="dxa"/>
          </w:tcPr>
          <w:p w:rsidR="00F52F0E" w:rsidRPr="00252F59" w:rsidRDefault="00F52F0E" w:rsidP="004605B7">
            <w:pPr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507" w:type="dxa"/>
          </w:tcPr>
          <w:p w:rsidR="00F52F0E" w:rsidRDefault="00F52F0E" w:rsidP="004605B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52F0E" w:rsidRDefault="00F52F0E" w:rsidP="00F52F0E">
      <w:pPr>
        <w:tabs>
          <w:tab w:val="left" w:pos="567"/>
          <w:tab w:val="left" w:pos="2430"/>
        </w:tabs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52F0E" w:rsidRDefault="00F52F0E" w:rsidP="00F52F0E"/>
    <w:p w:rsidR="005E3F59" w:rsidRPr="008B3B27" w:rsidRDefault="00DE1E94" w:rsidP="005E3F59">
      <w:pPr>
        <w:rPr>
          <w:rFonts w:ascii="Times New Roman" w:hAnsi="Times New Roman" w:cs="Times New Roman"/>
          <w:b/>
          <w:color w:val="000000"/>
          <w:sz w:val="24"/>
          <w:szCs w:val="24"/>
        </w:rPr>
        <w:sectPr w:rsidR="005E3F59" w:rsidRPr="008B3B27" w:rsidSect="007C1048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B10A64" w:rsidRPr="00B10A64" w:rsidRDefault="00B10A64" w:rsidP="00B10A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lastRenderedPageBreak/>
        <w:t>Учебно-методическая литература</w:t>
      </w:r>
    </w:p>
    <w:p w:rsidR="00B10A64" w:rsidRPr="00B10A64" w:rsidRDefault="00B10A64" w:rsidP="00B10A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Рагозина Т.М., Гринева А.А. Технология.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</w:t>
      </w: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Учебник. – М.: Академкнига/Учебник, 2013</w:t>
      </w:r>
    </w:p>
    <w:p w:rsidR="00B10A64" w:rsidRPr="00B10A64" w:rsidRDefault="00B10A64" w:rsidP="00B10A6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Рагозина Т.М. Технология.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-4</w:t>
      </w: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класс: Методическое пособие для учителя. – М.: Академкнига/Учебник, 2013</w:t>
      </w:r>
    </w:p>
    <w:p w:rsidR="00B10A64" w:rsidRPr="00B10A64" w:rsidRDefault="00B10A64" w:rsidP="00B10A6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Дополнительная литература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Белякова О.В. Волшебная бумага. Санкт-Петербург, 2002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Выгонов В.В. Поделки, модели, игрушки. М.,2002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Геронимус Т. Маленький мастер. ООО Аст Пресс школа, 2002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Конышева Н.М. Секреты мастеров. HIKA –PRESS, 1997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Конышева Н.М. Наш рукотворный мир. «Ассоциация 21 век», 2003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Мешакина Л. Мозаика из яичной скорлупы. М., 2010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Петрова И.М. Волшебные полоски. М., 2002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Пицык А.А.  Игрушки из соленого теста. М., 2010</w:t>
      </w:r>
    </w:p>
    <w:p w:rsidR="00B10A64" w:rsidRPr="00B10A64" w:rsidRDefault="00B10A64" w:rsidP="00B10A64">
      <w:pPr>
        <w:shd w:val="clear" w:color="auto" w:fill="FFFFFF"/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A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Энциклопедия поделок . М., 2004</w:t>
      </w:r>
    </w:p>
    <w:p w:rsidR="005C776F" w:rsidRDefault="005C776F" w:rsidP="00DE1E94">
      <w:pPr>
        <w:pStyle w:val="31"/>
        <w:spacing w:before="200"/>
      </w:pPr>
    </w:p>
    <w:p w:rsidR="00B10A64" w:rsidRPr="00870A44" w:rsidRDefault="00B10A64" w:rsidP="00B10A64">
      <w:pPr>
        <w:ind w:left="426"/>
        <w:jc w:val="both"/>
      </w:pPr>
      <w:r w:rsidRPr="00D96EC1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ЦИФРОВЫЕ ОБРАЗОВАТЕЛЬНЫЕ РЕСУРСЫ И РЕСУРСЫ СЕТИ ИНТЕРНЕТ</w:t>
      </w:r>
    </w:p>
    <w:p w:rsidR="00B10A64" w:rsidRDefault="00BC0110" w:rsidP="00B10A64">
      <w:pPr>
        <w:rPr>
          <w:rFonts w:ascii="Times New Roman" w:hAnsi="Times New Roman" w:cs="Times New Roman"/>
          <w:sz w:val="24"/>
          <w:szCs w:val="24"/>
        </w:rPr>
      </w:pPr>
      <w:hyperlink r:id="rId57" w:history="1">
        <w:r w:rsidR="00B10A64" w:rsidRPr="007E480B">
          <w:rPr>
            <w:rFonts w:ascii="Times New Roman" w:hAnsi="Times New Roman" w:cs="Times New Roman"/>
            <w:sz w:val="24"/>
            <w:szCs w:val="24"/>
          </w:rPr>
          <w:t>http://school-collection.edu.ru</w:t>
        </w:r>
      </w:hyperlink>
    </w:p>
    <w:p w:rsidR="00B10A64" w:rsidRPr="007E480B" w:rsidRDefault="00BC0110" w:rsidP="00B10A64">
      <w:pPr>
        <w:rPr>
          <w:rFonts w:ascii="Times New Roman" w:eastAsia="Times New Roman" w:hAnsi="Times New Roman"/>
          <w:color w:val="000000"/>
          <w:sz w:val="24"/>
          <w:szCs w:val="24"/>
        </w:rPr>
      </w:pPr>
      <w:hyperlink r:id="rId58" w:history="1">
        <w:r w:rsidR="00B10A64" w:rsidRPr="007E480B">
          <w:rPr>
            <w:rStyle w:val="affff4"/>
            <w:rFonts w:ascii="Times New Roman" w:eastAsia="Times New Roman" w:hAnsi="Times New Roman"/>
            <w:sz w:val="24"/>
            <w:szCs w:val="24"/>
          </w:rPr>
          <w:t>http://www.edu.ru/modules.php?op=mo</w:t>
        </w:r>
      </w:hyperlink>
    </w:p>
    <w:p w:rsidR="00B10A64" w:rsidRPr="007E480B" w:rsidRDefault="00B10A64" w:rsidP="00B10A64">
      <w:pPr>
        <w:rPr>
          <w:rFonts w:ascii="Times New Roman" w:eastAsia="Times New Roman" w:hAnsi="Times New Roman"/>
          <w:color w:val="000000"/>
          <w:sz w:val="24"/>
          <w:szCs w:val="24"/>
          <w:lang w:val="en-US"/>
        </w:rPr>
      </w:pPr>
      <w:r w:rsidRPr="007E480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dload&amp;name=Web_Links&amp;file=index&amp;</w:t>
      </w:r>
    </w:p>
    <w:p w:rsidR="00B10A64" w:rsidRPr="00033BBD" w:rsidRDefault="00B10A64" w:rsidP="00B10A64">
      <w:pPr>
        <w:rPr>
          <w:rFonts w:ascii="Times New Roman" w:eastAsia="Times New Roman" w:hAnsi="Times New Roman"/>
          <w:color w:val="000000"/>
          <w:sz w:val="24"/>
          <w:szCs w:val="24"/>
        </w:rPr>
      </w:pPr>
      <w:r w:rsidRPr="007E480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l</w:t>
      </w:r>
      <w:r w:rsidRPr="00033BBD">
        <w:rPr>
          <w:rFonts w:ascii="Times New Roman" w:eastAsia="Times New Roman" w:hAnsi="Times New Roman"/>
          <w:color w:val="000000"/>
          <w:sz w:val="24"/>
          <w:szCs w:val="24"/>
        </w:rPr>
        <w:t>_</w:t>
      </w:r>
      <w:r w:rsidRPr="007E480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op</w:t>
      </w:r>
      <w:r w:rsidRPr="00033BBD">
        <w:rPr>
          <w:rFonts w:ascii="Times New Roman" w:eastAsia="Times New Roman" w:hAnsi="Times New Roman"/>
          <w:color w:val="000000"/>
          <w:sz w:val="24"/>
          <w:szCs w:val="24"/>
        </w:rPr>
        <w:t>=</w:t>
      </w:r>
      <w:r w:rsidRPr="007E480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viewlink</w:t>
      </w:r>
      <w:r w:rsidRPr="00033BBD">
        <w:rPr>
          <w:rFonts w:ascii="Times New Roman" w:eastAsia="Times New Roman" w:hAnsi="Times New Roman"/>
          <w:color w:val="000000"/>
          <w:sz w:val="24"/>
          <w:szCs w:val="24"/>
        </w:rPr>
        <w:t>&amp;</w:t>
      </w:r>
      <w:r w:rsidRPr="007E480B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cid</w:t>
      </w:r>
      <w:r w:rsidRPr="00033BBD">
        <w:rPr>
          <w:rFonts w:ascii="Times New Roman" w:eastAsia="Times New Roman" w:hAnsi="Times New Roman"/>
          <w:color w:val="000000"/>
          <w:sz w:val="24"/>
          <w:szCs w:val="24"/>
        </w:rPr>
        <w:t>=277</w:t>
      </w:r>
    </w:p>
    <w:p w:rsidR="00B10A64" w:rsidRDefault="00B10A64" w:rsidP="00B10A64"/>
    <w:p w:rsidR="00B10A64" w:rsidRPr="00B10A64" w:rsidRDefault="00B10A64" w:rsidP="00B10A64"/>
    <w:p w:rsidR="00B10A64" w:rsidRPr="00B10A64" w:rsidRDefault="00B10A64" w:rsidP="00B10A64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A64">
        <w:rPr>
          <w:rFonts w:ascii="Times New Roman" w:hAnsi="Times New Roman" w:cs="Times New Roman"/>
          <w:color w:val="000000" w:themeColor="text1"/>
          <w:sz w:val="24"/>
          <w:szCs w:val="24"/>
        </w:rPr>
        <w:t>УЧЕБНОЕ ОБОРУДОВАНИЕ</w:t>
      </w:r>
    </w:p>
    <w:p w:rsidR="00B10A64" w:rsidRPr="00B10A64" w:rsidRDefault="00B10A64" w:rsidP="00B10A64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10A6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Для учителя:</w:t>
      </w:r>
    </w:p>
    <w:p w:rsidR="00B10A64" w:rsidRPr="00B10A64" w:rsidRDefault="00B10A64" w:rsidP="00B10A64">
      <w:pPr>
        <w:pStyle w:val="a7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A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Персональный компьютер учителя. </w:t>
      </w:r>
    </w:p>
    <w:p w:rsidR="00B10A64" w:rsidRPr="00B10A64" w:rsidRDefault="00B10A64" w:rsidP="00B10A64">
      <w:pPr>
        <w:pStyle w:val="a7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A64">
        <w:rPr>
          <w:rFonts w:ascii="Times New Roman" w:hAnsi="Times New Roman" w:cs="Times New Roman"/>
          <w:color w:val="000000" w:themeColor="text1"/>
          <w:sz w:val="24"/>
          <w:szCs w:val="24"/>
        </w:rPr>
        <w:t>Интерактивная доска.</w:t>
      </w:r>
    </w:p>
    <w:p w:rsidR="00B10A64" w:rsidRPr="00B10A64" w:rsidRDefault="00B10A64" w:rsidP="00B10A64">
      <w:pPr>
        <w:pStyle w:val="a7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A64">
        <w:rPr>
          <w:rFonts w:ascii="Times New Roman" w:hAnsi="Times New Roman" w:cs="Times New Roman"/>
          <w:color w:val="000000" w:themeColor="text1"/>
          <w:sz w:val="24"/>
          <w:szCs w:val="24"/>
        </w:rPr>
        <w:t>Принтер.</w:t>
      </w:r>
    </w:p>
    <w:p w:rsidR="00B10A64" w:rsidRPr="00B10A64" w:rsidRDefault="00B10A64" w:rsidP="00B10A64">
      <w:pPr>
        <w:pStyle w:val="a7"/>
        <w:numPr>
          <w:ilvl w:val="0"/>
          <w:numId w:val="8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A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 </w:t>
      </w:r>
      <w:r w:rsidRPr="00B10A64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B10A64">
        <w:rPr>
          <w:rFonts w:ascii="Times New Roman" w:hAnsi="Times New Roman" w:cs="Times New Roman"/>
          <w:sz w:val="24"/>
          <w:szCs w:val="24"/>
        </w:rPr>
        <w:t>.</w:t>
      </w:r>
    </w:p>
    <w:p w:rsidR="00B10A64" w:rsidRPr="00B10A64" w:rsidRDefault="00B10A64" w:rsidP="00B10A6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10A64">
        <w:rPr>
          <w:rFonts w:ascii="Times New Roman" w:hAnsi="Times New Roman" w:cs="Times New Roman"/>
          <w:sz w:val="24"/>
          <w:szCs w:val="24"/>
          <w:u w:val="single"/>
        </w:rPr>
        <w:t>Для учащихся:</w:t>
      </w:r>
    </w:p>
    <w:p w:rsidR="00B10A64" w:rsidRPr="00B10A64" w:rsidRDefault="00B10A64" w:rsidP="00B10A64">
      <w:pPr>
        <w:pStyle w:val="a7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A64">
        <w:rPr>
          <w:rFonts w:ascii="Times New Roman" w:hAnsi="Times New Roman" w:cs="Times New Roman"/>
          <w:sz w:val="24"/>
          <w:szCs w:val="24"/>
        </w:rPr>
        <w:t>Ноутбук.</w:t>
      </w:r>
    </w:p>
    <w:p w:rsidR="00B10A64" w:rsidRPr="00B10A64" w:rsidRDefault="00B10A64" w:rsidP="00B10A64">
      <w:pPr>
        <w:pStyle w:val="a7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A6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Программное обеспечение </w:t>
      </w:r>
      <w:r w:rsidRPr="00B10A64">
        <w:rPr>
          <w:rFonts w:ascii="Times New Roman" w:hAnsi="Times New Roman" w:cs="Times New Roman"/>
          <w:sz w:val="24"/>
          <w:szCs w:val="24"/>
          <w:lang w:val="en-US"/>
        </w:rPr>
        <w:t>Scratch</w:t>
      </w:r>
      <w:r w:rsidRPr="00B10A64">
        <w:rPr>
          <w:rFonts w:ascii="Times New Roman" w:hAnsi="Times New Roman" w:cs="Times New Roman"/>
          <w:sz w:val="24"/>
          <w:szCs w:val="24"/>
        </w:rPr>
        <w:t>.</w:t>
      </w:r>
    </w:p>
    <w:p w:rsidR="00B10A64" w:rsidRPr="00B10A64" w:rsidRDefault="00B10A64" w:rsidP="00B10A64">
      <w:pPr>
        <w:pStyle w:val="a7"/>
        <w:numPr>
          <w:ilvl w:val="0"/>
          <w:numId w:val="8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0A64">
        <w:rPr>
          <w:rFonts w:ascii="Times New Roman" w:hAnsi="Times New Roman" w:cs="Times New Roman"/>
          <w:sz w:val="24"/>
          <w:szCs w:val="24"/>
        </w:rPr>
        <w:t>Доступ в сеть Интернет.</w:t>
      </w:r>
    </w:p>
    <w:p w:rsidR="00B10A64" w:rsidRPr="00B10A64" w:rsidRDefault="00B10A64" w:rsidP="00B10A64"/>
    <w:sectPr w:rsidR="00B10A64" w:rsidRPr="00B10A64" w:rsidSect="0054664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110" w:rsidRDefault="00BC0110" w:rsidP="00DE1E94">
      <w:pPr>
        <w:spacing w:after="0" w:line="240" w:lineRule="auto"/>
      </w:pPr>
      <w:r>
        <w:separator/>
      </w:r>
    </w:p>
  </w:endnote>
  <w:endnote w:type="continuationSeparator" w:id="0">
    <w:p w:rsidR="00BC0110" w:rsidRDefault="00BC0110" w:rsidP="00DE1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choolBookSanPin-Bold">
    <w:altName w:val="MS Mincho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SchoolBookSanPin">
    <w:altName w:val="Cambria Math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OfficinaSansExtraBoldITC-Re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extBookC">
    <w:altName w:val="Arial"/>
    <w:panose1 w:val="00000000000000000000"/>
    <w:charset w:val="00"/>
    <w:family w:val="roman"/>
    <w:notTrueType/>
    <w:pitch w:val="default"/>
  </w:font>
  <w:font w:name="CenturySchlbkCyr"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110" w:rsidRDefault="00BC0110" w:rsidP="00DE1E94">
      <w:pPr>
        <w:spacing w:after="0" w:line="240" w:lineRule="auto"/>
      </w:pPr>
      <w:r>
        <w:separator/>
      </w:r>
    </w:p>
  </w:footnote>
  <w:footnote w:type="continuationSeparator" w:id="0">
    <w:p w:rsidR="00BC0110" w:rsidRDefault="00BC0110" w:rsidP="00DE1E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526631"/>
    <w:multiLevelType w:val="multilevel"/>
    <w:tmpl w:val="76563D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10A05B9"/>
    <w:multiLevelType w:val="hybridMultilevel"/>
    <w:tmpl w:val="528C4DD0"/>
    <w:lvl w:ilvl="0" w:tplc="7EC611BE">
      <w:start w:val="1"/>
      <w:numFmt w:val="decimal"/>
      <w:lvlText w:val="%1."/>
      <w:lvlJc w:val="left"/>
      <w:pPr>
        <w:ind w:left="108" w:hanging="184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ru-RU" w:eastAsia="en-US" w:bidi="ar-SA"/>
      </w:rPr>
    </w:lvl>
    <w:lvl w:ilvl="1" w:tplc="EF10EFE8">
      <w:numFmt w:val="bullet"/>
      <w:lvlText w:val="•"/>
      <w:lvlJc w:val="left"/>
      <w:pPr>
        <w:ind w:left="332" w:hanging="184"/>
      </w:pPr>
      <w:rPr>
        <w:rFonts w:hint="default"/>
        <w:lang w:val="ru-RU" w:eastAsia="en-US" w:bidi="ar-SA"/>
      </w:rPr>
    </w:lvl>
    <w:lvl w:ilvl="2" w:tplc="2F1248E2">
      <w:numFmt w:val="bullet"/>
      <w:lvlText w:val="•"/>
      <w:lvlJc w:val="left"/>
      <w:pPr>
        <w:ind w:left="565" w:hanging="184"/>
      </w:pPr>
      <w:rPr>
        <w:rFonts w:hint="default"/>
        <w:lang w:val="ru-RU" w:eastAsia="en-US" w:bidi="ar-SA"/>
      </w:rPr>
    </w:lvl>
    <w:lvl w:ilvl="3" w:tplc="8B38865A">
      <w:numFmt w:val="bullet"/>
      <w:lvlText w:val="•"/>
      <w:lvlJc w:val="left"/>
      <w:pPr>
        <w:ind w:left="798" w:hanging="184"/>
      </w:pPr>
      <w:rPr>
        <w:rFonts w:hint="default"/>
        <w:lang w:val="ru-RU" w:eastAsia="en-US" w:bidi="ar-SA"/>
      </w:rPr>
    </w:lvl>
    <w:lvl w:ilvl="4" w:tplc="8C9E32C0">
      <w:numFmt w:val="bullet"/>
      <w:lvlText w:val="•"/>
      <w:lvlJc w:val="left"/>
      <w:pPr>
        <w:ind w:left="1031" w:hanging="184"/>
      </w:pPr>
      <w:rPr>
        <w:rFonts w:hint="default"/>
        <w:lang w:val="ru-RU" w:eastAsia="en-US" w:bidi="ar-SA"/>
      </w:rPr>
    </w:lvl>
    <w:lvl w:ilvl="5" w:tplc="62421D42">
      <w:numFmt w:val="bullet"/>
      <w:lvlText w:val="•"/>
      <w:lvlJc w:val="left"/>
      <w:pPr>
        <w:ind w:left="1264" w:hanging="184"/>
      </w:pPr>
      <w:rPr>
        <w:rFonts w:hint="default"/>
        <w:lang w:val="ru-RU" w:eastAsia="en-US" w:bidi="ar-SA"/>
      </w:rPr>
    </w:lvl>
    <w:lvl w:ilvl="6" w:tplc="C7966C1A">
      <w:numFmt w:val="bullet"/>
      <w:lvlText w:val="•"/>
      <w:lvlJc w:val="left"/>
      <w:pPr>
        <w:ind w:left="1497" w:hanging="184"/>
      </w:pPr>
      <w:rPr>
        <w:rFonts w:hint="default"/>
        <w:lang w:val="ru-RU" w:eastAsia="en-US" w:bidi="ar-SA"/>
      </w:rPr>
    </w:lvl>
    <w:lvl w:ilvl="7" w:tplc="9B1C2CFC">
      <w:numFmt w:val="bullet"/>
      <w:lvlText w:val="•"/>
      <w:lvlJc w:val="left"/>
      <w:pPr>
        <w:ind w:left="1730" w:hanging="184"/>
      </w:pPr>
      <w:rPr>
        <w:rFonts w:hint="default"/>
        <w:lang w:val="ru-RU" w:eastAsia="en-US" w:bidi="ar-SA"/>
      </w:rPr>
    </w:lvl>
    <w:lvl w:ilvl="8" w:tplc="29FE80D2">
      <w:numFmt w:val="bullet"/>
      <w:lvlText w:val="•"/>
      <w:lvlJc w:val="left"/>
      <w:pPr>
        <w:ind w:left="1963" w:hanging="184"/>
      </w:pPr>
      <w:rPr>
        <w:rFonts w:hint="default"/>
        <w:lang w:val="ru-RU" w:eastAsia="en-US" w:bidi="ar-SA"/>
      </w:rPr>
    </w:lvl>
  </w:abstractNum>
  <w:abstractNum w:abstractNumId="8" w15:restartNumberingAfterBreak="0">
    <w:nsid w:val="01124AC9"/>
    <w:multiLevelType w:val="multilevel"/>
    <w:tmpl w:val="8CA66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1815A9C"/>
    <w:multiLevelType w:val="hybridMultilevel"/>
    <w:tmpl w:val="A3F2123C"/>
    <w:lvl w:ilvl="0" w:tplc="0964BAD8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A75618EE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2" w:tplc="BD6682E6">
      <w:numFmt w:val="bullet"/>
      <w:lvlText w:val="•"/>
      <w:lvlJc w:val="left"/>
      <w:pPr>
        <w:ind w:left="1220" w:hanging="360"/>
      </w:pPr>
      <w:rPr>
        <w:rFonts w:hint="default"/>
        <w:lang w:val="ru-RU" w:eastAsia="en-US" w:bidi="ar-SA"/>
      </w:rPr>
    </w:lvl>
    <w:lvl w:ilvl="3" w:tplc="2B0E4742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4" w:tplc="1100A0A2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5" w:tplc="1478C144">
      <w:numFmt w:val="bullet"/>
      <w:lvlText w:val="•"/>
      <w:lvlJc w:val="left"/>
      <w:pPr>
        <w:ind w:left="1821" w:hanging="360"/>
      </w:pPr>
      <w:rPr>
        <w:rFonts w:hint="default"/>
        <w:lang w:val="ru-RU" w:eastAsia="en-US" w:bidi="ar-SA"/>
      </w:rPr>
    </w:lvl>
    <w:lvl w:ilvl="6" w:tplc="E4926870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7" w:tplc="12D4C95E">
      <w:numFmt w:val="bullet"/>
      <w:lvlText w:val="•"/>
      <w:lvlJc w:val="left"/>
      <w:pPr>
        <w:ind w:left="2221" w:hanging="360"/>
      </w:pPr>
      <w:rPr>
        <w:rFonts w:hint="default"/>
        <w:lang w:val="ru-RU" w:eastAsia="en-US" w:bidi="ar-SA"/>
      </w:rPr>
    </w:lvl>
    <w:lvl w:ilvl="8" w:tplc="9B48B13E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</w:abstractNum>
  <w:abstractNum w:abstractNumId="10" w15:restartNumberingAfterBreak="0">
    <w:nsid w:val="02F821D9"/>
    <w:multiLevelType w:val="hybridMultilevel"/>
    <w:tmpl w:val="9460AFFC"/>
    <w:lvl w:ilvl="0" w:tplc="08AC1DF0">
      <w:start w:val="1"/>
      <w:numFmt w:val="decimal"/>
      <w:lvlText w:val="%1.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FB189038">
      <w:numFmt w:val="bullet"/>
      <w:lvlText w:val="•"/>
      <w:lvlJc w:val="left"/>
      <w:pPr>
        <w:ind w:left="980" w:hanging="361"/>
      </w:pPr>
      <w:rPr>
        <w:rFonts w:hint="default"/>
        <w:lang w:val="ru-RU" w:eastAsia="en-US" w:bidi="ar-SA"/>
      </w:rPr>
    </w:lvl>
    <w:lvl w:ilvl="2" w:tplc="3588084E">
      <w:numFmt w:val="bullet"/>
      <w:lvlText w:val="•"/>
      <w:lvlJc w:val="left"/>
      <w:pPr>
        <w:ind w:left="1141" w:hanging="361"/>
      </w:pPr>
      <w:rPr>
        <w:rFonts w:hint="default"/>
        <w:lang w:val="ru-RU" w:eastAsia="en-US" w:bidi="ar-SA"/>
      </w:rPr>
    </w:lvl>
    <w:lvl w:ilvl="3" w:tplc="1AE41656">
      <w:numFmt w:val="bullet"/>
      <w:lvlText w:val="•"/>
      <w:lvlJc w:val="left"/>
      <w:pPr>
        <w:ind w:left="1302" w:hanging="361"/>
      </w:pPr>
      <w:rPr>
        <w:rFonts w:hint="default"/>
        <w:lang w:val="ru-RU" w:eastAsia="en-US" w:bidi="ar-SA"/>
      </w:rPr>
    </w:lvl>
    <w:lvl w:ilvl="4" w:tplc="2B02544C">
      <w:numFmt w:val="bullet"/>
      <w:lvlText w:val="•"/>
      <w:lvlJc w:val="left"/>
      <w:pPr>
        <w:ind w:left="1463" w:hanging="361"/>
      </w:pPr>
      <w:rPr>
        <w:rFonts w:hint="default"/>
        <w:lang w:val="ru-RU" w:eastAsia="en-US" w:bidi="ar-SA"/>
      </w:rPr>
    </w:lvl>
    <w:lvl w:ilvl="5" w:tplc="4F5E3444">
      <w:numFmt w:val="bullet"/>
      <w:lvlText w:val="•"/>
      <w:lvlJc w:val="left"/>
      <w:pPr>
        <w:ind w:left="1624" w:hanging="361"/>
      </w:pPr>
      <w:rPr>
        <w:rFonts w:hint="default"/>
        <w:lang w:val="ru-RU" w:eastAsia="en-US" w:bidi="ar-SA"/>
      </w:rPr>
    </w:lvl>
    <w:lvl w:ilvl="6" w:tplc="5D863744">
      <w:numFmt w:val="bullet"/>
      <w:lvlText w:val="•"/>
      <w:lvlJc w:val="left"/>
      <w:pPr>
        <w:ind w:left="1785" w:hanging="361"/>
      </w:pPr>
      <w:rPr>
        <w:rFonts w:hint="default"/>
        <w:lang w:val="ru-RU" w:eastAsia="en-US" w:bidi="ar-SA"/>
      </w:rPr>
    </w:lvl>
    <w:lvl w:ilvl="7" w:tplc="7B1A2674">
      <w:numFmt w:val="bullet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8" w:tplc="8E528738">
      <w:numFmt w:val="bullet"/>
      <w:lvlText w:val="•"/>
      <w:lvlJc w:val="left"/>
      <w:pPr>
        <w:ind w:left="2107" w:hanging="361"/>
      </w:pPr>
      <w:rPr>
        <w:rFonts w:hint="default"/>
        <w:lang w:val="ru-RU" w:eastAsia="en-US" w:bidi="ar-SA"/>
      </w:rPr>
    </w:lvl>
  </w:abstractNum>
  <w:abstractNum w:abstractNumId="11" w15:restartNumberingAfterBreak="0">
    <w:nsid w:val="096D44D0"/>
    <w:multiLevelType w:val="multilevel"/>
    <w:tmpl w:val="2BFA6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A173EC8"/>
    <w:multiLevelType w:val="multilevel"/>
    <w:tmpl w:val="BD44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A5E6B80"/>
    <w:multiLevelType w:val="hybridMultilevel"/>
    <w:tmpl w:val="A48400DE"/>
    <w:lvl w:ilvl="0" w:tplc="C13231F8">
      <w:start w:val="1"/>
      <w:numFmt w:val="decimal"/>
      <w:lvlText w:val="%1.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5486140C">
      <w:numFmt w:val="bullet"/>
      <w:lvlText w:val="•"/>
      <w:lvlJc w:val="left"/>
      <w:pPr>
        <w:ind w:left="1051" w:hanging="360"/>
      </w:pPr>
      <w:rPr>
        <w:rFonts w:hint="default"/>
        <w:lang w:val="ru-RU" w:eastAsia="en-US" w:bidi="ar-SA"/>
      </w:rPr>
    </w:lvl>
    <w:lvl w:ilvl="2" w:tplc="64B4C73A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3" w:tplc="A61AB64C">
      <w:numFmt w:val="bullet"/>
      <w:lvlText w:val="•"/>
      <w:lvlJc w:val="left"/>
      <w:pPr>
        <w:ind w:left="1515" w:hanging="360"/>
      </w:pPr>
      <w:rPr>
        <w:rFonts w:hint="default"/>
        <w:lang w:val="ru-RU" w:eastAsia="en-US" w:bidi="ar-SA"/>
      </w:rPr>
    </w:lvl>
    <w:lvl w:ilvl="4" w:tplc="1EA60F24">
      <w:numFmt w:val="bullet"/>
      <w:lvlText w:val="•"/>
      <w:lvlJc w:val="left"/>
      <w:pPr>
        <w:ind w:left="1747" w:hanging="360"/>
      </w:pPr>
      <w:rPr>
        <w:rFonts w:hint="default"/>
        <w:lang w:val="ru-RU" w:eastAsia="en-US" w:bidi="ar-SA"/>
      </w:rPr>
    </w:lvl>
    <w:lvl w:ilvl="5" w:tplc="45F63B32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6" w:tplc="493E2928">
      <w:numFmt w:val="bullet"/>
      <w:lvlText w:val="•"/>
      <w:lvlJc w:val="left"/>
      <w:pPr>
        <w:ind w:left="2211" w:hanging="360"/>
      </w:pPr>
      <w:rPr>
        <w:rFonts w:hint="default"/>
        <w:lang w:val="ru-RU" w:eastAsia="en-US" w:bidi="ar-SA"/>
      </w:rPr>
    </w:lvl>
    <w:lvl w:ilvl="7" w:tplc="40042664">
      <w:numFmt w:val="bullet"/>
      <w:lvlText w:val="•"/>
      <w:lvlJc w:val="left"/>
      <w:pPr>
        <w:ind w:left="2443" w:hanging="360"/>
      </w:pPr>
      <w:rPr>
        <w:rFonts w:hint="default"/>
        <w:lang w:val="ru-RU" w:eastAsia="en-US" w:bidi="ar-SA"/>
      </w:rPr>
    </w:lvl>
    <w:lvl w:ilvl="8" w:tplc="3C9693A0"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</w:abstractNum>
  <w:abstractNum w:abstractNumId="14" w15:restartNumberingAfterBreak="0">
    <w:nsid w:val="0BC53EBA"/>
    <w:multiLevelType w:val="hybridMultilevel"/>
    <w:tmpl w:val="2F5C52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AF5686"/>
    <w:multiLevelType w:val="multilevel"/>
    <w:tmpl w:val="302A0E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0AE0CBD"/>
    <w:multiLevelType w:val="hybridMultilevel"/>
    <w:tmpl w:val="D08E866E"/>
    <w:lvl w:ilvl="0" w:tplc="AA2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5C1C68"/>
    <w:multiLevelType w:val="multilevel"/>
    <w:tmpl w:val="FCC83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37A50DF"/>
    <w:multiLevelType w:val="hybridMultilevel"/>
    <w:tmpl w:val="A6EE61E4"/>
    <w:lvl w:ilvl="0" w:tplc="C72EDA76">
      <w:start w:val="1"/>
      <w:numFmt w:val="decimal"/>
      <w:lvlText w:val="%1.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88C6776C">
      <w:numFmt w:val="bullet"/>
      <w:lvlText w:val="•"/>
      <w:lvlJc w:val="left"/>
      <w:pPr>
        <w:ind w:left="994" w:hanging="361"/>
      </w:pPr>
      <w:rPr>
        <w:rFonts w:hint="default"/>
        <w:lang w:val="ru-RU" w:eastAsia="en-US" w:bidi="ar-SA"/>
      </w:rPr>
    </w:lvl>
    <w:lvl w:ilvl="2" w:tplc="C816AB6A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3" w:tplc="A7F4DFD4">
      <w:numFmt w:val="bullet"/>
      <w:lvlText w:val="•"/>
      <w:lvlJc w:val="left"/>
      <w:pPr>
        <w:ind w:left="1342" w:hanging="361"/>
      </w:pPr>
      <w:rPr>
        <w:rFonts w:hint="default"/>
        <w:lang w:val="ru-RU" w:eastAsia="en-US" w:bidi="ar-SA"/>
      </w:rPr>
    </w:lvl>
    <w:lvl w:ilvl="4" w:tplc="806E8CB0">
      <w:numFmt w:val="bullet"/>
      <w:lvlText w:val="•"/>
      <w:lvlJc w:val="left"/>
      <w:pPr>
        <w:ind w:left="1517" w:hanging="361"/>
      </w:pPr>
      <w:rPr>
        <w:rFonts w:hint="default"/>
        <w:lang w:val="ru-RU" w:eastAsia="en-US" w:bidi="ar-SA"/>
      </w:rPr>
    </w:lvl>
    <w:lvl w:ilvl="5" w:tplc="C6426208">
      <w:numFmt w:val="bullet"/>
      <w:lvlText w:val="•"/>
      <w:lvlJc w:val="left"/>
      <w:pPr>
        <w:ind w:left="1691" w:hanging="361"/>
      </w:pPr>
      <w:rPr>
        <w:rFonts w:hint="default"/>
        <w:lang w:val="ru-RU" w:eastAsia="en-US" w:bidi="ar-SA"/>
      </w:rPr>
    </w:lvl>
    <w:lvl w:ilvl="6" w:tplc="4E8EFE20">
      <w:numFmt w:val="bullet"/>
      <w:lvlText w:val="•"/>
      <w:lvlJc w:val="left"/>
      <w:pPr>
        <w:ind w:left="1865" w:hanging="361"/>
      </w:pPr>
      <w:rPr>
        <w:rFonts w:hint="default"/>
        <w:lang w:val="ru-RU" w:eastAsia="en-US" w:bidi="ar-SA"/>
      </w:rPr>
    </w:lvl>
    <w:lvl w:ilvl="7" w:tplc="C6F2E628"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8" w:tplc="4C30316C">
      <w:numFmt w:val="bullet"/>
      <w:lvlText w:val="•"/>
      <w:lvlJc w:val="left"/>
      <w:pPr>
        <w:ind w:left="2214" w:hanging="361"/>
      </w:pPr>
      <w:rPr>
        <w:rFonts w:hint="default"/>
        <w:lang w:val="ru-RU" w:eastAsia="en-US" w:bidi="ar-SA"/>
      </w:rPr>
    </w:lvl>
  </w:abstractNum>
  <w:abstractNum w:abstractNumId="19" w15:restartNumberingAfterBreak="0">
    <w:nsid w:val="1482775B"/>
    <w:multiLevelType w:val="multilevel"/>
    <w:tmpl w:val="8C96D93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434" w:hanging="576"/>
      </w:pPr>
    </w:lvl>
    <w:lvl w:ilvl="2">
      <w:start w:val="1"/>
      <w:numFmt w:val="decimal"/>
      <w:lvlText w:val="%1.%2.%3"/>
      <w:lvlJc w:val="left"/>
      <w:pPr>
        <w:ind w:left="3272" w:hanging="720"/>
      </w:pPr>
    </w:lvl>
    <w:lvl w:ilvl="3">
      <w:start w:val="1"/>
      <w:numFmt w:val="decimal"/>
      <w:lvlText w:val="%1.%2.%3.%4"/>
      <w:lvlJc w:val="left"/>
      <w:pPr>
        <w:ind w:left="1148" w:hanging="864"/>
      </w:pPr>
    </w:lvl>
    <w:lvl w:ilvl="4">
      <w:start w:val="1"/>
      <w:numFmt w:val="decimal"/>
      <w:lvlText w:val="%1.%2.%3.%4.%5"/>
      <w:lvlJc w:val="left"/>
      <w:pPr>
        <w:ind w:left="866" w:hanging="1008"/>
      </w:pPr>
    </w:lvl>
    <w:lvl w:ilvl="5">
      <w:start w:val="1"/>
      <w:numFmt w:val="decimal"/>
      <w:lvlText w:val="%1.%2.%3.%4.%5.%6"/>
      <w:lvlJc w:val="left"/>
      <w:pPr>
        <w:ind w:left="1010" w:hanging="1152"/>
      </w:pPr>
    </w:lvl>
    <w:lvl w:ilvl="6">
      <w:start w:val="1"/>
      <w:numFmt w:val="decimal"/>
      <w:lvlText w:val="%1.%2.%3.%4.%5.%6.%7"/>
      <w:lvlJc w:val="left"/>
      <w:pPr>
        <w:ind w:left="1154" w:hanging="1296"/>
      </w:pPr>
    </w:lvl>
    <w:lvl w:ilvl="7">
      <w:start w:val="1"/>
      <w:numFmt w:val="decimal"/>
      <w:lvlText w:val="%1.%2.%3.%4.%5.%6.%7.%8"/>
      <w:lvlJc w:val="left"/>
      <w:pPr>
        <w:ind w:left="1298" w:hanging="1440"/>
      </w:pPr>
    </w:lvl>
    <w:lvl w:ilvl="8">
      <w:start w:val="1"/>
      <w:numFmt w:val="decimal"/>
      <w:lvlText w:val="%1.%2.%3.%4.%5.%6.%7.%8.%9"/>
      <w:lvlJc w:val="left"/>
      <w:pPr>
        <w:ind w:left="1442" w:hanging="1584"/>
      </w:pPr>
    </w:lvl>
  </w:abstractNum>
  <w:abstractNum w:abstractNumId="20" w15:restartNumberingAfterBreak="0">
    <w:nsid w:val="15465A5B"/>
    <w:multiLevelType w:val="hybridMultilevel"/>
    <w:tmpl w:val="1EA04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55D50A9"/>
    <w:multiLevelType w:val="hybridMultilevel"/>
    <w:tmpl w:val="4EE28206"/>
    <w:lvl w:ilvl="0" w:tplc="99E09882">
      <w:start w:val="1"/>
      <w:numFmt w:val="decimal"/>
      <w:lvlText w:val="%1.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28B04F1A">
      <w:numFmt w:val="bullet"/>
      <w:lvlText w:val="•"/>
      <w:lvlJc w:val="left"/>
      <w:pPr>
        <w:ind w:left="1051" w:hanging="360"/>
      </w:pPr>
      <w:rPr>
        <w:rFonts w:hint="default"/>
        <w:lang w:val="ru-RU" w:eastAsia="en-US" w:bidi="ar-SA"/>
      </w:rPr>
    </w:lvl>
    <w:lvl w:ilvl="2" w:tplc="E67CD1E0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3" w:tplc="F38E5590">
      <w:numFmt w:val="bullet"/>
      <w:lvlText w:val="•"/>
      <w:lvlJc w:val="left"/>
      <w:pPr>
        <w:ind w:left="1515" w:hanging="360"/>
      </w:pPr>
      <w:rPr>
        <w:rFonts w:hint="default"/>
        <w:lang w:val="ru-RU" w:eastAsia="en-US" w:bidi="ar-SA"/>
      </w:rPr>
    </w:lvl>
    <w:lvl w:ilvl="4" w:tplc="DEA03486">
      <w:numFmt w:val="bullet"/>
      <w:lvlText w:val="•"/>
      <w:lvlJc w:val="left"/>
      <w:pPr>
        <w:ind w:left="1747" w:hanging="360"/>
      </w:pPr>
      <w:rPr>
        <w:rFonts w:hint="default"/>
        <w:lang w:val="ru-RU" w:eastAsia="en-US" w:bidi="ar-SA"/>
      </w:rPr>
    </w:lvl>
    <w:lvl w:ilvl="5" w:tplc="8292A4C2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6" w:tplc="4A700270">
      <w:numFmt w:val="bullet"/>
      <w:lvlText w:val="•"/>
      <w:lvlJc w:val="left"/>
      <w:pPr>
        <w:ind w:left="2211" w:hanging="360"/>
      </w:pPr>
      <w:rPr>
        <w:rFonts w:hint="default"/>
        <w:lang w:val="ru-RU" w:eastAsia="en-US" w:bidi="ar-SA"/>
      </w:rPr>
    </w:lvl>
    <w:lvl w:ilvl="7" w:tplc="EB6629EA">
      <w:numFmt w:val="bullet"/>
      <w:lvlText w:val="•"/>
      <w:lvlJc w:val="left"/>
      <w:pPr>
        <w:ind w:left="2443" w:hanging="360"/>
      </w:pPr>
      <w:rPr>
        <w:rFonts w:hint="default"/>
        <w:lang w:val="ru-RU" w:eastAsia="en-US" w:bidi="ar-SA"/>
      </w:rPr>
    </w:lvl>
    <w:lvl w:ilvl="8" w:tplc="4BA21020"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</w:abstractNum>
  <w:abstractNum w:abstractNumId="22" w15:restartNumberingAfterBreak="0">
    <w:nsid w:val="161253BB"/>
    <w:multiLevelType w:val="multilevel"/>
    <w:tmpl w:val="F90020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9B02AC0"/>
    <w:multiLevelType w:val="hybridMultilevel"/>
    <w:tmpl w:val="75886E18"/>
    <w:lvl w:ilvl="0" w:tplc="AA2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1B02549A"/>
    <w:multiLevelType w:val="hybridMultilevel"/>
    <w:tmpl w:val="DCC29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BD2711C"/>
    <w:multiLevelType w:val="hybridMultilevel"/>
    <w:tmpl w:val="3076A82E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6" w15:restartNumberingAfterBreak="0">
    <w:nsid w:val="1DA45313"/>
    <w:multiLevelType w:val="hybridMultilevel"/>
    <w:tmpl w:val="A08A470C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27" w15:restartNumberingAfterBreak="0">
    <w:nsid w:val="1F083943"/>
    <w:multiLevelType w:val="hybridMultilevel"/>
    <w:tmpl w:val="D0A872B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8" w15:restartNumberingAfterBreak="0">
    <w:nsid w:val="21E92F4B"/>
    <w:multiLevelType w:val="hybridMultilevel"/>
    <w:tmpl w:val="386E37C4"/>
    <w:lvl w:ilvl="0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25380D0B"/>
    <w:multiLevelType w:val="hybridMultilevel"/>
    <w:tmpl w:val="0CDA7564"/>
    <w:lvl w:ilvl="0" w:tplc="FA24CD20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EB8E6312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2" w:tplc="40B83F58">
      <w:numFmt w:val="bullet"/>
      <w:lvlText w:val="•"/>
      <w:lvlJc w:val="left"/>
      <w:pPr>
        <w:ind w:left="1220" w:hanging="360"/>
      </w:pPr>
      <w:rPr>
        <w:rFonts w:hint="default"/>
        <w:lang w:val="ru-RU" w:eastAsia="en-US" w:bidi="ar-SA"/>
      </w:rPr>
    </w:lvl>
    <w:lvl w:ilvl="3" w:tplc="A2ECC314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4" w:tplc="47AE2CC2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5" w:tplc="8272BBBA">
      <w:numFmt w:val="bullet"/>
      <w:lvlText w:val="•"/>
      <w:lvlJc w:val="left"/>
      <w:pPr>
        <w:ind w:left="1821" w:hanging="360"/>
      </w:pPr>
      <w:rPr>
        <w:rFonts w:hint="default"/>
        <w:lang w:val="ru-RU" w:eastAsia="en-US" w:bidi="ar-SA"/>
      </w:rPr>
    </w:lvl>
    <w:lvl w:ilvl="6" w:tplc="76B21FFE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7" w:tplc="B5063198">
      <w:numFmt w:val="bullet"/>
      <w:lvlText w:val="•"/>
      <w:lvlJc w:val="left"/>
      <w:pPr>
        <w:ind w:left="2221" w:hanging="360"/>
      </w:pPr>
      <w:rPr>
        <w:rFonts w:hint="default"/>
        <w:lang w:val="ru-RU" w:eastAsia="en-US" w:bidi="ar-SA"/>
      </w:rPr>
    </w:lvl>
    <w:lvl w:ilvl="8" w:tplc="E3A84B64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</w:abstractNum>
  <w:abstractNum w:abstractNumId="30" w15:restartNumberingAfterBreak="0">
    <w:nsid w:val="25DA5032"/>
    <w:multiLevelType w:val="multilevel"/>
    <w:tmpl w:val="9ACE61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6AE17B7"/>
    <w:multiLevelType w:val="multilevel"/>
    <w:tmpl w:val="198C95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27CB40E5"/>
    <w:multiLevelType w:val="hybridMultilevel"/>
    <w:tmpl w:val="913C19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99B5FF1"/>
    <w:multiLevelType w:val="multilevel"/>
    <w:tmpl w:val="DA941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29B70618"/>
    <w:multiLevelType w:val="hybridMultilevel"/>
    <w:tmpl w:val="F4982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2C225B9B"/>
    <w:multiLevelType w:val="hybridMultilevel"/>
    <w:tmpl w:val="3D5095DA"/>
    <w:lvl w:ilvl="0" w:tplc="4084580A">
      <w:start w:val="1"/>
      <w:numFmt w:val="decimal"/>
      <w:lvlText w:val="%1"/>
      <w:lvlJc w:val="left"/>
      <w:pPr>
        <w:ind w:left="178" w:hanging="178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09EAB2C0">
      <w:start w:val="1"/>
      <w:numFmt w:val="decimal"/>
      <w:lvlText w:val="%2."/>
      <w:lvlJc w:val="left"/>
      <w:pPr>
        <w:ind w:left="723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2" w:tplc="16FE77C2">
      <w:numFmt w:val="bullet"/>
      <w:lvlText w:val="•"/>
      <w:lvlJc w:val="left"/>
      <w:pPr>
        <w:ind w:left="1729" w:hanging="360"/>
      </w:pPr>
      <w:rPr>
        <w:rFonts w:hint="default"/>
        <w:lang w:val="ru-RU" w:eastAsia="en-US" w:bidi="ar-SA"/>
      </w:rPr>
    </w:lvl>
    <w:lvl w:ilvl="3" w:tplc="D7683222">
      <w:numFmt w:val="bullet"/>
      <w:lvlText w:val="•"/>
      <w:lvlJc w:val="left"/>
      <w:pPr>
        <w:ind w:left="2739" w:hanging="360"/>
      </w:pPr>
      <w:rPr>
        <w:rFonts w:hint="default"/>
        <w:lang w:val="ru-RU" w:eastAsia="en-US" w:bidi="ar-SA"/>
      </w:rPr>
    </w:lvl>
    <w:lvl w:ilvl="4" w:tplc="8AE298E2">
      <w:numFmt w:val="bullet"/>
      <w:lvlText w:val="•"/>
      <w:lvlJc w:val="left"/>
      <w:pPr>
        <w:ind w:left="3748" w:hanging="360"/>
      </w:pPr>
      <w:rPr>
        <w:rFonts w:hint="default"/>
        <w:lang w:val="ru-RU" w:eastAsia="en-US" w:bidi="ar-SA"/>
      </w:rPr>
    </w:lvl>
    <w:lvl w:ilvl="5" w:tplc="874600AC">
      <w:numFmt w:val="bullet"/>
      <w:lvlText w:val="•"/>
      <w:lvlJc w:val="left"/>
      <w:pPr>
        <w:ind w:left="4758" w:hanging="360"/>
      </w:pPr>
      <w:rPr>
        <w:rFonts w:hint="default"/>
        <w:lang w:val="ru-RU" w:eastAsia="en-US" w:bidi="ar-SA"/>
      </w:rPr>
    </w:lvl>
    <w:lvl w:ilvl="6" w:tplc="2C7CF7C6">
      <w:numFmt w:val="bullet"/>
      <w:lvlText w:val="•"/>
      <w:lvlJc w:val="left"/>
      <w:pPr>
        <w:ind w:left="5768" w:hanging="360"/>
      </w:pPr>
      <w:rPr>
        <w:rFonts w:hint="default"/>
        <w:lang w:val="ru-RU" w:eastAsia="en-US" w:bidi="ar-SA"/>
      </w:rPr>
    </w:lvl>
    <w:lvl w:ilvl="7" w:tplc="31FC07BA">
      <w:numFmt w:val="bullet"/>
      <w:lvlText w:val="•"/>
      <w:lvlJc w:val="left"/>
      <w:pPr>
        <w:ind w:left="6777" w:hanging="360"/>
      </w:pPr>
      <w:rPr>
        <w:rFonts w:hint="default"/>
        <w:lang w:val="ru-RU" w:eastAsia="en-US" w:bidi="ar-SA"/>
      </w:rPr>
    </w:lvl>
    <w:lvl w:ilvl="8" w:tplc="E2241CAC">
      <w:numFmt w:val="bullet"/>
      <w:lvlText w:val="•"/>
      <w:lvlJc w:val="left"/>
      <w:pPr>
        <w:ind w:left="7787" w:hanging="360"/>
      </w:pPr>
      <w:rPr>
        <w:rFonts w:hint="default"/>
        <w:lang w:val="ru-RU" w:eastAsia="en-US" w:bidi="ar-SA"/>
      </w:rPr>
    </w:lvl>
  </w:abstractNum>
  <w:abstractNum w:abstractNumId="36" w15:restartNumberingAfterBreak="0">
    <w:nsid w:val="2C6C6503"/>
    <w:multiLevelType w:val="multilevel"/>
    <w:tmpl w:val="D5024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2CA55EF0"/>
    <w:multiLevelType w:val="hybridMultilevel"/>
    <w:tmpl w:val="F37EA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CDB16DF"/>
    <w:multiLevelType w:val="multilevel"/>
    <w:tmpl w:val="355EA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2D264ACB"/>
    <w:multiLevelType w:val="multilevel"/>
    <w:tmpl w:val="0E5A0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2D333066"/>
    <w:multiLevelType w:val="hybridMultilevel"/>
    <w:tmpl w:val="E5E2B6D0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2FF86CEA"/>
    <w:multiLevelType w:val="hybridMultilevel"/>
    <w:tmpl w:val="3830181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3070056D"/>
    <w:multiLevelType w:val="hybridMultilevel"/>
    <w:tmpl w:val="BCB274AA"/>
    <w:lvl w:ilvl="0" w:tplc="22B6F1C0">
      <w:start w:val="1"/>
      <w:numFmt w:val="decimal"/>
      <w:lvlText w:val="%1.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E0E6586C">
      <w:numFmt w:val="bullet"/>
      <w:lvlText w:val="•"/>
      <w:lvlJc w:val="left"/>
      <w:pPr>
        <w:ind w:left="994" w:hanging="361"/>
      </w:pPr>
      <w:rPr>
        <w:rFonts w:hint="default"/>
        <w:lang w:val="ru-RU" w:eastAsia="en-US" w:bidi="ar-SA"/>
      </w:rPr>
    </w:lvl>
    <w:lvl w:ilvl="2" w:tplc="C408EBD8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3" w:tplc="70AE6512">
      <w:numFmt w:val="bullet"/>
      <w:lvlText w:val="•"/>
      <w:lvlJc w:val="left"/>
      <w:pPr>
        <w:ind w:left="1342" w:hanging="361"/>
      </w:pPr>
      <w:rPr>
        <w:rFonts w:hint="default"/>
        <w:lang w:val="ru-RU" w:eastAsia="en-US" w:bidi="ar-SA"/>
      </w:rPr>
    </w:lvl>
    <w:lvl w:ilvl="4" w:tplc="DAD84C42">
      <w:numFmt w:val="bullet"/>
      <w:lvlText w:val="•"/>
      <w:lvlJc w:val="left"/>
      <w:pPr>
        <w:ind w:left="1517" w:hanging="361"/>
      </w:pPr>
      <w:rPr>
        <w:rFonts w:hint="default"/>
        <w:lang w:val="ru-RU" w:eastAsia="en-US" w:bidi="ar-SA"/>
      </w:rPr>
    </w:lvl>
    <w:lvl w:ilvl="5" w:tplc="CEE6C2C8">
      <w:numFmt w:val="bullet"/>
      <w:lvlText w:val="•"/>
      <w:lvlJc w:val="left"/>
      <w:pPr>
        <w:ind w:left="1691" w:hanging="361"/>
      </w:pPr>
      <w:rPr>
        <w:rFonts w:hint="default"/>
        <w:lang w:val="ru-RU" w:eastAsia="en-US" w:bidi="ar-SA"/>
      </w:rPr>
    </w:lvl>
    <w:lvl w:ilvl="6" w:tplc="0540CD86">
      <w:numFmt w:val="bullet"/>
      <w:lvlText w:val="•"/>
      <w:lvlJc w:val="left"/>
      <w:pPr>
        <w:ind w:left="1865" w:hanging="361"/>
      </w:pPr>
      <w:rPr>
        <w:rFonts w:hint="default"/>
        <w:lang w:val="ru-RU" w:eastAsia="en-US" w:bidi="ar-SA"/>
      </w:rPr>
    </w:lvl>
    <w:lvl w:ilvl="7" w:tplc="4980302E"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8" w:tplc="D5EC6A52">
      <w:numFmt w:val="bullet"/>
      <w:lvlText w:val="•"/>
      <w:lvlJc w:val="left"/>
      <w:pPr>
        <w:ind w:left="2214" w:hanging="361"/>
      </w:pPr>
      <w:rPr>
        <w:rFonts w:hint="default"/>
        <w:lang w:val="ru-RU" w:eastAsia="en-US" w:bidi="ar-SA"/>
      </w:rPr>
    </w:lvl>
  </w:abstractNum>
  <w:abstractNum w:abstractNumId="43" w15:restartNumberingAfterBreak="0">
    <w:nsid w:val="335B5B1A"/>
    <w:multiLevelType w:val="hybridMultilevel"/>
    <w:tmpl w:val="1AA6B554"/>
    <w:lvl w:ilvl="0" w:tplc="DA6261CC">
      <w:numFmt w:val="bullet"/>
      <w:lvlText w:val="•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4" w15:restartNumberingAfterBreak="0">
    <w:nsid w:val="33B552AC"/>
    <w:multiLevelType w:val="hybridMultilevel"/>
    <w:tmpl w:val="C270C390"/>
    <w:lvl w:ilvl="0" w:tplc="073A813C">
      <w:start w:val="1"/>
      <w:numFmt w:val="decimal"/>
      <w:lvlText w:val="%1"/>
      <w:lvlJc w:val="left"/>
      <w:pPr>
        <w:ind w:left="399" w:hanging="178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3F2862AE">
      <w:numFmt w:val="bullet"/>
      <w:lvlText w:val="•"/>
      <w:lvlJc w:val="left"/>
      <w:pPr>
        <w:ind w:left="1340" w:hanging="178"/>
      </w:pPr>
      <w:rPr>
        <w:rFonts w:hint="default"/>
        <w:lang w:val="ru-RU" w:eastAsia="en-US" w:bidi="ar-SA"/>
      </w:rPr>
    </w:lvl>
    <w:lvl w:ilvl="2" w:tplc="0DFE2EB0">
      <w:numFmt w:val="bullet"/>
      <w:lvlText w:val="•"/>
      <w:lvlJc w:val="left"/>
      <w:pPr>
        <w:ind w:left="2281" w:hanging="178"/>
      </w:pPr>
      <w:rPr>
        <w:rFonts w:hint="default"/>
        <w:lang w:val="ru-RU" w:eastAsia="en-US" w:bidi="ar-SA"/>
      </w:rPr>
    </w:lvl>
    <w:lvl w:ilvl="3" w:tplc="6D7EF2AA">
      <w:numFmt w:val="bullet"/>
      <w:lvlText w:val="•"/>
      <w:lvlJc w:val="left"/>
      <w:pPr>
        <w:ind w:left="3221" w:hanging="178"/>
      </w:pPr>
      <w:rPr>
        <w:rFonts w:hint="default"/>
        <w:lang w:val="ru-RU" w:eastAsia="en-US" w:bidi="ar-SA"/>
      </w:rPr>
    </w:lvl>
    <w:lvl w:ilvl="4" w:tplc="F3AEF8B2">
      <w:numFmt w:val="bullet"/>
      <w:lvlText w:val="•"/>
      <w:lvlJc w:val="left"/>
      <w:pPr>
        <w:ind w:left="4162" w:hanging="178"/>
      </w:pPr>
      <w:rPr>
        <w:rFonts w:hint="default"/>
        <w:lang w:val="ru-RU" w:eastAsia="en-US" w:bidi="ar-SA"/>
      </w:rPr>
    </w:lvl>
    <w:lvl w:ilvl="5" w:tplc="473C419A">
      <w:numFmt w:val="bullet"/>
      <w:lvlText w:val="•"/>
      <w:lvlJc w:val="left"/>
      <w:pPr>
        <w:ind w:left="5103" w:hanging="178"/>
      </w:pPr>
      <w:rPr>
        <w:rFonts w:hint="default"/>
        <w:lang w:val="ru-RU" w:eastAsia="en-US" w:bidi="ar-SA"/>
      </w:rPr>
    </w:lvl>
    <w:lvl w:ilvl="6" w:tplc="12D0F1D2">
      <w:numFmt w:val="bullet"/>
      <w:lvlText w:val="•"/>
      <w:lvlJc w:val="left"/>
      <w:pPr>
        <w:ind w:left="6043" w:hanging="178"/>
      </w:pPr>
      <w:rPr>
        <w:rFonts w:hint="default"/>
        <w:lang w:val="ru-RU" w:eastAsia="en-US" w:bidi="ar-SA"/>
      </w:rPr>
    </w:lvl>
    <w:lvl w:ilvl="7" w:tplc="8DBE5584">
      <w:numFmt w:val="bullet"/>
      <w:lvlText w:val="•"/>
      <w:lvlJc w:val="left"/>
      <w:pPr>
        <w:ind w:left="6984" w:hanging="178"/>
      </w:pPr>
      <w:rPr>
        <w:rFonts w:hint="default"/>
        <w:lang w:val="ru-RU" w:eastAsia="en-US" w:bidi="ar-SA"/>
      </w:rPr>
    </w:lvl>
    <w:lvl w:ilvl="8" w:tplc="1D3A8952">
      <w:numFmt w:val="bullet"/>
      <w:lvlText w:val="•"/>
      <w:lvlJc w:val="left"/>
      <w:pPr>
        <w:ind w:left="7925" w:hanging="178"/>
      </w:pPr>
      <w:rPr>
        <w:rFonts w:hint="default"/>
        <w:lang w:val="ru-RU" w:eastAsia="en-US" w:bidi="ar-SA"/>
      </w:rPr>
    </w:lvl>
  </w:abstractNum>
  <w:abstractNum w:abstractNumId="45" w15:restartNumberingAfterBreak="0">
    <w:nsid w:val="34433141"/>
    <w:multiLevelType w:val="multilevel"/>
    <w:tmpl w:val="77D6AF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34FD1091"/>
    <w:multiLevelType w:val="hybridMultilevel"/>
    <w:tmpl w:val="6C627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D593437"/>
    <w:multiLevelType w:val="hybridMultilevel"/>
    <w:tmpl w:val="E5242802"/>
    <w:lvl w:ilvl="0" w:tplc="3F04F300">
      <w:start w:val="1"/>
      <w:numFmt w:val="decimal"/>
      <w:lvlText w:val="%1"/>
      <w:lvlJc w:val="left"/>
      <w:pPr>
        <w:ind w:left="399" w:hanging="178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04744288">
      <w:numFmt w:val="bullet"/>
      <w:lvlText w:val="•"/>
      <w:lvlJc w:val="left"/>
      <w:pPr>
        <w:ind w:left="1340" w:hanging="178"/>
      </w:pPr>
      <w:rPr>
        <w:rFonts w:hint="default"/>
        <w:lang w:val="ru-RU" w:eastAsia="en-US" w:bidi="ar-SA"/>
      </w:rPr>
    </w:lvl>
    <w:lvl w:ilvl="2" w:tplc="B9A0C690">
      <w:numFmt w:val="bullet"/>
      <w:lvlText w:val="•"/>
      <w:lvlJc w:val="left"/>
      <w:pPr>
        <w:ind w:left="2281" w:hanging="178"/>
      </w:pPr>
      <w:rPr>
        <w:rFonts w:hint="default"/>
        <w:lang w:val="ru-RU" w:eastAsia="en-US" w:bidi="ar-SA"/>
      </w:rPr>
    </w:lvl>
    <w:lvl w:ilvl="3" w:tplc="37285300">
      <w:numFmt w:val="bullet"/>
      <w:lvlText w:val="•"/>
      <w:lvlJc w:val="left"/>
      <w:pPr>
        <w:ind w:left="3221" w:hanging="178"/>
      </w:pPr>
      <w:rPr>
        <w:rFonts w:hint="default"/>
        <w:lang w:val="ru-RU" w:eastAsia="en-US" w:bidi="ar-SA"/>
      </w:rPr>
    </w:lvl>
    <w:lvl w:ilvl="4" w:tplc="A972F898">
      <w:numFmt w:val="bullet"/>
      <w:lvlText w:val="•"/>
      <w:lvlJc w:val="left"/>
      <w:pPr>
        <w:ind w:left="4162" w:hanging="178"/>
      </w:pPr>
      <w:rPr>
        <w:rFonts w:hint="default"/>
        <w:lang w:val="ru-RU" w:eastAsia="en-US" w:bidi="ar-SA"/>
      </w:rPr>
    </w:lvl>
    <w:lvl w:ilvl="5" w:tplc="7A36D44C">
      <w:numFmt w:val="bullet"/>
      <w:lvlText w:val="•"/>
      <w:lvlJc w:val="left"/>
      <w:pPr>
        <w:ind w:left="5103" w:hanging="178"/>
      </w:pPr>
      <w:rPr>
        <w:rFonts w:hint="default"/>
        <w:lang w:val="ru-RU" w:eastAsia="en-US" w:bidi="ar-SA"/>
      </w:rPr>
    </w:lvl>
    <w:lvl w:ilvl="6" w:tplc="0B2CDC94">
      <w:numFmt w:val="bullet"/>
      <w:lvlText w:val="•"/>
      <w:lvlJc w:val="left"/>
      <w:pPr>
        <w:ind w:left="6043" w:hanging="178"/>
      </w:pPr>
      <w:rPr>
        <w:rFonts w:hint="default"/>
        <w:lang w:val="ru-RU" w:eastAsia="en-US" w:bidi="ar-SA"/>
      </w:rPr>
    </w:lvl>
    <w:lvl w:ilvl="7" w:tplc="9A32F634">
      <w:numFmt w:val="bullet"/>
      <w:lvlText w:val="•"/>
      <w:lvlJc w:val="left"/>
      <w:pPr>
        <w:ind w:left="6984" w:hanging="178"/>
      </w:pPr>
      <w:rPr>
        <w:rFonts w:hint="default"/>
        <w:lang w:val="ru-RU" w:eastAsia="en-US" w:bidi="ar-SA"/>
      </w:rPr>
    </w:lvl>
    <w:lvl w:ilvl="8" w:tplc="B11612C2">
      <w:numFmt w:val="bullet"/>
      <w:lvlText w:val="•"/>
      <w:lvlJc w:val="left"/>
      <w:pPr>
        <w:ind w:left="7925" w:hanging="178"/>
      </w:pPr>
      <w:rPr>
        <w:rFonts w:hint="default"/>
        <w:lang w:val="ru-RU" w:eastAsia="en-US" w:bidi="ar-SA"/>
      </w:rPr>
    </w:lvl>
  </w:abstractNum>
  <w:abstractNum w:abstractNumId="48" w15:restartNumberingAfterBreak="0">
    <w:nsid w:val="3FA424E6"/>
    <w:multiLevelType w:val="multilevel"/>
    <w:tmpl w:val="737A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3FE45A60"/>
    <w:multiLevelType w:val="multilevel"/>
    <w:tmpl w:val="C8B66A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3FF9775F"/>
    <w:multiLevelType w:val="multilevel"/>
    <w:tmpl w:val="9C04B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418C5462"/>
    <w:multiLevelType w:val="hybridMultilevel"/>
    <w:tmpl w:val="FDB6B31A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52" w15:restartNumberingAfterBreak="0">
    <w:nsid w:val="43530F8C"/>
    <w:multiLevelType w:val="multilevel"/>
    <w:tmpl w:val="489AD3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4B117CBD"/>
    <w:multiLevelType w:val="hybridMultilevel"/>
    <w:tmpl w:val="6E808F00"/>
    <w:lvl w:ilvl="0" w:tplc="9A8C8778">
      <w:start w:val="1"/>
      <w:numFmt w:val="decimal"/>
      <w:lvlText w:val="%1."/>
      <w:lvlJc w:val="left"/>
      <w:pPr>
        <w:ind w:left="514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A0566E66">
      <w:numFmt w:val="bullet"/>
      <w:lvlText w:val="•"/>
      <w:lvlJc w:val="left"/>
      <w:pPr>
        <w:ind w:left="724" w:hanging="360"/>
      </w:pPr>
      <w:rPr>
        <w:rFonts w:hint="default"/>
        <w:lang w:val="ru-RU" w:eastAsia="en-US" w:bidi="ar-SA"/>
      </w:rPr>
    </w:lvl>
    <w:lvl w:ilvl="2" w:tplc="BE08F46E">
      <w:numFmt w:val="bullet"/>
      <w:lvlText w:val="•"/>
      <w:lvlJc w:val="left"/>
      <w:pPr>
        <w:ind w:left="928" w:hanging="360"/>
      </w:pPr>
      <w:rPr>
        <w:rFonts w:hint="default"/>
        <w:lang w:val="ru-RU" w:eastAsia="en-US" w:bidi="ar-SA"/>
      </w:rPr>
    </w:lvl>
    <w:lvl w:ilvl="3" w:tplc="AE72C0EC">
      <w:numFmt w:val="bullet"/>
      <w:lvlText w:val="•"/>
      <w:lvlJc w:val="left"/>
      <w:pPr>
        <w:ind w:left="1132" w:hanging="360"/>
      </w:pPr>
      <w:rPr>
        <w:rFonts w:hint="default"/>
        <w:lang w:val="ru-RU" w:eastAsia="en-US" w:bidi="ar-SA"/>
      </w:rPr>
    </w:lvl>
    <w:lvl w:ilvl="4" w:tplc="BD6C85FA">
      <w:numFmt w:val="bullet"/>
      <w:lvlText w:val="•"/>
      <w:lvlJc w:val="left"/>
      <w:pPr>
        <w:ind w:left="1337" w:hanging="360"/>
      </w:pPr>
      <w:rPr>
        <w:rFonts w:hint="default"/>
        <w:lang w:val="ru-RU" w:eastAsia="en-US" w:bidi="ar-SA"/>
      </w:rPr>
    </w:lvl>
    <w:lvl w:ilvl="5" w:tplc="5B7E6948">
      <w:numFmt w:val="bullet"/>
      <w:lvlText w:val="•"/>
      <w:lvlJc w:val="left"/>
      <w:pPr>
        <w:ind w:left="1541" w:hanging="360"/>
      </w:pPr>
      <w:rPr>
        <w:rFonts w:hint="default"/>
        <w:lang w:val="ru-RU" w:eastAsia="en-US" w:bidi="ar-SA"/>
      </w:rPr>
    </w:lvl>
    <w:lvl w:ilvl="6" w:tplc="5EA45826">
      <w:numFmt w:val="bullet"/>
      <w:lvlText w:val="•"/>
      <w:lvlJc w:val="left"/>
      <w:pPr>
        <w:ind w:left="1745" w:hanging="360"/>
      </w:pPr>
      <w:rPr>
        <w:rFonts w:hint="default"/>
        <w:lang w:val="ru-RU" w:eastAsia="en-US" w:bidi="ar-SA"/>
      </w:rPr>
    </w:lvl>
    <w:lvl w:ilvl="7" w:tplc="0298E348">
      <w:numFmt w:val="bullet"/>
      <w:lvlText w:val="•"/>
      <w:lvlJc w:val="left"/>
      <w:pPr>
        <w:ind w:left="1950" w:hanging="360"/>
      </w:pPr>
      <w:rPr>
        <w:rFonts w:hint="default"/>
        <w:lang w:val="ru-RU" w:eastAsia="en-US" w:bidi="ar-SA"/>
      </w:rPr>
    </w:lvl>
    <w:lvl w:ilvl="8" w:tplc="F0708BB4">
      <w:numFmt w:val="bullet"/>
      <w:lvlText w:val="•"/>
      <w:lvlJc w:val="left"/>
      <w:pPr>
        <w:ind w:left="2154" w:hanging="360"/>
      </w:pPr>
      <w:rPr>
        <w:rFonts w:hint="default"/>
        <w:lang w:val="ru-RU" w:eastAsia="en-US" w:bidi="ar-SA"/>
      </w:rPr>
    </w:lvl>
  </w:abstractNum>
  <w:abstractNum w:abstractNumId="54" w15:restartNumberingAfterBreak="0">
    <w:nsid w:val="4D057B51"/>
    <w:multiLevelType w:val="multilevel"/>
    <w:tmpl w:val="4E2C3C9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4D9216D1"/>
    <w:multiLevelType w:val="hybridMultilevel"/>
    <w:tmpl w:val="0B6CA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DDA7A0A"/>
    <w:multiLevelType w:val="hybridMultilevel"/>
    <w:tmpl w:val="52BEC82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4EDD4C48"/>
    <w:multiLevelType w:val="hybridMultilevel"/>
    <w:tmpl w:val="48347A9C"/>
    <w:lvl w:ilvl="0" w:tplc="3C0E6926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63226930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2" w:tplc="E2BCDA14">
      <w:numFmt w:val="bullet"/>
      <w:lvlText w:val="•"/>
      <w:lvlJc w:val="left"/>
      <w:pPr>
        <w:ind w:left="1220" w:hanging="360"/>
      </w:pPr>
      <w:rPr>
        <w:rFonts w:hint="default"/>
        <w:lang w:val="ru-RU" w:eastAsia="en-US" w:bidi="ar-SA"/>
      </w:rPr>
    </w:lvl>
    <w:lvl w:ilvl="3" w:tplc="D87242D2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4" w:tplc="03ECCE26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5" w:tplc="3560044A">
      <w:numFmt w:val="bullet"/>
      <w:lvlText w:val="•"/>
      <w:lvlJc w:val="left"/>
      <w:pPr>
        <w:ind w:left="1821" w:hanging="360"/>
      </w:pPr>
      <w:rPr>
        <w:rFonts w:hint="default"/>
        <w:lang w:val="ru-RU" w:eastAsia="en-US" w:bidi="ar-SA"/>
      </w:rPr>
    </w:lvl>
    <w:lvl w:ilvl="6" w:tplc="C728CB10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7" w:tplc="CE587EE8">
      <w:numFmt w:val="bullet"/>
      <w:lvlText w:val="•"/>
      <w:lvlJc w:val="left"/>
      <w:pPr>
        <w:ind w:left="2221" w:hanging="360"/>
      </w:pPr>
      <w:rPr>
        <w:rFonts w:hint="default"/>
        <w:lang w:val="ru-RU" w:eastAsia="en-US" w:bidi="ar-SA"/>
      </w:rPr>
    </w:lvl>
    <w:lvl w:ilvl="8" w:tplc="0F4AC592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</w:abstractNum>
  <w:abstractNum w:abstractNumId="58" w15:restartNumberingAfterBreak="0">
    <w:nsid w:val="5354034E"/>
    <w:multiLevelType w:val="hybridMultilevel"/>
    <w:tmpl w:val="DEEEF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53A11044"/>
    <w:multiLevelType w:val="hybridMultilevel"/>
    <w:tmpl w:val="5B4CF02C"/>
    <w:lvl w:ilvl="0" w:tplc="488ED646">
      <w:start w:val="1"/>
      <w:numFmt w:val="decimal"/>
      <w:lvlText w:val="%1."/>
      <w:lvlJc w:val="left"/>
      <w:pPr>
        <w:ind w:left="184" w:hanging="184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FE20B9A8">
      <w:numFmt w:val="bullet"/>
      <w:lvlText w:val="•"/>
      <w:lvlJc w:val="left"/>
      <w:pPr>
        <w:ind w:left="332" w:hanging="184"/>
      </w:pPr>
      <w:rPr>
        <w:rFonts w:hint="default"/>
        <w:lang w:val="ru-RU" w:eastAsia="en-US" w:bidi="ar-SA"/>
      </w:rPr>
    </w:lvl>
    <w:lvl w:ilvl="2" w:tplc="17C44106">
      <w:numFmt w:val="bullet"/>
      <w:lvlText w:val="•"/>
      <w:lvlJc w:val="left"/>
      <w:pPr>
        <w:ind w:left="565" w:hanging="184"/>
      </w:pPr>
      <w:rPr>
        <w:rFonts w:hint="default"/>
        <w:lang w:val="ru-RU" w:eastAsia="en-US" w:bidi="ar-SA"/>
      </w:rPr>
    </w:lvl>
    <w:lvl w:ilvl="3" w:tplc="163AF1B2">
      <w:numFmt w:val="bullet"/>
      <w:lvlText w:val="•"/>
      <w:lvlJc w:val="left"/>
      <w:pPr>
        <w:ind w:left="798" w:hanging="184"/>
      </w:pPr>
      <w:rPr>
        <w:rFonts w:hint="default"/>
        <w:lang w:val="ru-RU" w:eastAsia="en-US" w:bidi="ar-SA"/>
      </w:rPr>
    </w:lvl>
    <w:lvl w:ilvl="4" w:tplc="02A8632A">
      <w:numFmt w:val="bullet"/>
      <w:lvlText w:val="•"/>
      <w:lvlJc w:val="left"/>
      <w:pPr>
        <w:ind w:left="1031" w:hanging="184"/>
      </w:pPr>
      <w:rPr>
        <w:rFonts w:hint="default"/>
        <w:lang w:val="ru-RU" w:eastAsia="en-US" w:bidi="ar-SA"/>
      </w:rPr>
    </w:lvl>
    <w:lvl w:ilvl="5" w:tplc="E1BED912">
      <w:numFmt w:val="bullet"/>
      <w:lvlText w:val="•"/>
      <w:lvlJc w:val="left"/>
      <w:pPr>
        <w:ind w:left="1264" w:hanging="184"/>
      </w:pPr>
      <w:rPr>
        <w:rFonts w:hint="default"/>
        <w:lang w:val="ru-RU" w:eastAsia="en-US" w:bidi="ar-SA"/>
      </w:rPr>
    </w:lvl>
    <w:lvl w:ilvl="6" w:tplc="013EE928">
      <w:numFmt w:val="bullet"/>
      <w:lvlText w:val="•"/>
      <w:lvlJc w:val="left"/>
      <w:pPr>
        <w:ind w:left="1497" w:hanging="184"/>
      </w:pPr>
      <w:rPr>
        <w:rFonts w:hint="default"/>
        <w:lang w:val="ru-RU" w:eastAsia="en-US" w:bidi="ar-SA"/>
      </w:rPr>
    </w:lvl>
    <w:lvl w:ilvl="7" w:tplc="2B6E73DE">
      <w:numFmt w:val="bullet"/>
      <w:lvlText w:val="•"/>
      <w:lvlJc w:val="left"/>
      <w:pPr>
        <w:ind w:left="1730" w:hanging="184"/>
      </w:pPr>
      <w:rPr>
        <w:rFonts w:hint="default"/>
        <w:lang w:val="ru-RU" w:eastAsia="en-US" w:bidi="ar-SA"/>
      </w:rPr>
    </w:lvl>
    <w:lvl w:ilvl="8" w:tplc="6E2AC842">
      <w:numFmt w:val="bullet"/>
      <w:lvlText w:val="•"/>
      <w:lvlJc w:val="left"/>
      <w:pPr>
        <w:ind w:left="1963" w:hanging="184"/>
      </w:pPr>
      <w:rPr>
        <w:rFonts w:hint="default"/>
        <w:lang w:val="ru-RU" w:eastAsia="en-US" w:bidi="ar-SA"/>
      </w:rPr>
    </w:lvl>
  </w:abstractNum>
  <w:abstractNum w:abstractNumId="60" w15:restartNumberingAfterBreak="0">
    <w:nsid w:val="55BF4CAA"/>
    <w:multiLevelType w:val="hybridMultilevel"/>
    <w:tmpl w:val="948069D2"/>
    <w:lvl w:ilvl="0" w:tplc="AA2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5D062CE"/>
    <w:multiLevelType w:val="hybridMultilevel"/>
    <w:tmpl w:val="6EA2AD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7634083"/>
    <w:multiLevelType w:val="multilevel"/>
    <w:tmpl w:val="23DE6B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5CD822EB"/>
    <w:multiLevelType w:val="hybridMultilevel"/>
    <w:tmpl w:val="36A85BF2"/>
    <w:lvl w:ilvl="0" w:tplc="0419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68" w:hanging="360"/>
      </w:pPr>
      <w:rPr>
        <w:rFonts w:ascii="Wingdings" w:hAnsi="Wingdings" w:hint="default"/>
      </w:rPr>
    </w:lvl>
  </w:abstractNum>
  <w:abstractNum w:abstractNumId="64" w15:restartNumberingAfterBreak="0">
    <w:nsid w:val="6206563C"/>
    <w:multiLevelType w:val="multilevel"/>
    <w:tmpl w:val="2B9C47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65" w15:restartNumberingAfterBreak="0">
    <w:nsid w:val="654B2ED6"/>
    <w:multiLevelType w:val="hybridMultilevel"/>
    <w:tmpl w:val="07F83280"/>
    <w:lvl w:ilvl="0" w:tplc="D9842AC4">
      <w:start w:val="1"/>
      <w:numFmt w:val="decimal"/>
      <w:lvlText w:val="%1."/>
      <w:lvlJc w:val="left"/>
      <w:pPr>
        <w:ind w:left="828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03149968">
      <w:numFmt w:val="bullet"/>
      <w:lvlText w:val="•"/>
      <w:lvlJc w:val="left"/>
      <w:pPr>
        <w:ind w:left="1020" w:hanging="360"/>
      </w:pPr>
      <w:rPr>
        <w:rFonts w:hint="default"/>
        <w:lang w:val="ru-RU" w:eastAsia="en-US" w:bidi="ar-SA"/>
      </w:rPr>
    </w:lvl>
    <w:lvl w:ilvl="2" w:tplc="B76AF39C">
      <w:numFmt w:val="bullet"/>
      <w:lvlText w:val="•"/>
      <w:lvlJc w:val="left"/>
      <w:pPr>
        <w:ind w:left="1220" w:hanging="360"/>
      </w:pPr>
      <w:rPr>
        <w:rFonts w:hint="default"/>
        <w:lang w:val="ru-RU" w:eastAsia="en-US" w:bidi="ar-SA"/>
      </w:rPr>
    </w:lvl>
    <w:lvl w:ilvl="3" w:tplc="33FE11DE">
      <w:numFmt w:val="bullet"/>
      <w:lvlText w:val="•"/>
      <w:lvlJc w:val="left"/>
      <w:pPr>
        <w:ind w:left="1420" w:hanging="360"/>
      </w:pPr>
      <w:rPr>
        <w:rFonts w:hint="default"/>
        <w:lang w:val="ru-RU" w:eastAsia="en-US" w:bidi="ar-SA"/>
      </w:rPr>
    </w:lvl>
    <w:lvl w:ilvl="4" w:tplc="E9EEEB10">
      <w:numFmt w:val="bullet"/>
      <w:lvlText w:val="•"/>
      <w:lvlJc w:val="left"/>
      <w:pPr>
        <w:ind w:left="1620" w:hanging="360"/>
      </w:pPr>
      <w:rPr>
        <w:rFonts w:hint="default"/>
        <w:lang w:val="ru-RU" w:eastAsia="en-US" w:bidi="ar-SA"/>
      </w:rPr>
    </w:lvl>
    <w:lvl w:ilvl="5" w:tplc="4B542C12">
      <w:numFmt w:val="bullet"/>
      <w:lvlText w:val="•"/>
      <w:lvlJc w:val="left"/>
      <w:pPr>
        <w:ind w:left="1821" w:hanging="360"/>
      </w:pPr>
      <w:rPr>
        <w:rFonts w:hint="default"/>
        <w:lang w:val="ru-RU" w:eastAsia="en-US" w:bidi="ar-SA"/>
      </w:rPr>
    </w:lvl>
    <w:lvl w:ilvl="6" w:tplc="082E3E8E">
      <w:numFmt w:val="bullet"/>
      <w:lvlText w:val="•"/>
      <w:lvlJc w:val="left"/>
      <w:pPr>
        <w:ind w:left="2021" w:hanging="360"/>
      </w:pPr>
      <w:rPr>
        <w:rFonts w:hint="default"/>
        <w:lang w:val="ru-RU" w:eastAsia="en-US" w:bidi="ar-SA"/>
      </w:rPr>
    </w:lvl>
    <w:lvl w:ilvl="7" w:tplc="576643DA">
      <w:numFmt w:val="bullet"/>
      <w:lvlText w:val="•"/>
      <w:lvlJc w:val="left"/>
      <w:pPr>
        <w:ind w:left="2221" w:hanging="360"/>
      </w:pPr>
      <w:rPr>
        <w:rFonts w:hint="default"/>
        <w:lang w:val="ru-RU" w:eastAsia="en-US" w:bidi="ar-SA"/>
      </w:rPr>
    </w:lvl>
    <w:lvl w:ilvl="8" w:tplc="729AFA2C">
      <w:numFmt w:val="bullet"/>
      <w:lvlText w:val="•"/>
      <w:lvlJc w:val="left"/>
      <w:pPr>
        <w:ind w:left="2421" w:hanging="360"/>
      </w:pPr>
      <w:rPr>
        <w:rFonts w:hint="default"/>
        <w:lang w:val="ru-RU" w:eastAsia="en-US" w:bidi="ar-SA"/>
      </w:rPr>
    </w:lvl>
  </w:abstractNum>
  <w:abstractNum w:abstractNumId="66" w15:restartNumberingAfterBreak="0">
    <w:nsid w:val="6BC95286"/>
    <w:multiLevelType w:val="hybridMultilevel"/>
    <w:tmpl w:val="61AA5224"/>
    <w:lvl w:ilvl="0" w:tplc="AA2C0A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D3D7B57"/>
    <w:multiLevelType w:val="hybridMultilevel"/>
    <w:tmpl w:val="3C829A8E"/>
    <w:lvl w:ilvl="0" w:tplc="C5D65D48">
      <w:start w:val="1"/>
      <w:numFmt w:val="decimal"/>
      <w:lvlText w:val="%1.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FF96A586">
      <w:numFmt w:val="bullet"/>
      <w:lvlText w:val="•"/>
      <w:lvlJc w:val="left"/>
      <w:pPr>
        <w:ind w:left="994" w:hanging="361"/>
      </w:pPr>
      <w:rPr>
        <w:rFonts w:hint="default"/>
        <w:lang w:val="ru-RU" w:eastAsia="en-US" w:bidi="ar-SA"/>
      </w:rPr>
    </w:lvl>
    <w:lvl w:ilvl="2" w:tplc="B47A2654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3" w:tplc="A8B26332">
      <w:numFmt w:val="bullet"/>
      <w:lvlText w:val="•"/>
      <w:lvlJc w:val="left"/>
      <w:pPr>
        <w:ind w:left="1342" w:hanging="361"/>
      </w:pPr>
      <w:rPr>
        <w:rFonts w:hint="default"/>
        <w:lang w:val="ru-RU" w:eastAsia="en-US" w:bidi="ar-SA"/>
      </w:rPr>
    </w:lvl>
    <w:lvl w:ilvl="4" w:tplc="CABAC928">
      <w:numFmt w:val="bullet"/>
      <w:lvlText w:val="•"/>
      <w:lvlJc w:val="left"/>
      <w:pPr>
        <w:ind w:left="1517" w:hanging="361"/>
      </w:pPr>
      <w:rPr>
        <w:rFonts w:hint="default"/>
        <w:lang w:val="ru-RU" w:eastAsia="en-US" w:bidi="ar-SA"/>
      </w:rPr>
    </w:lvl>
    <w:lvl w:ilvl="5" w:tplc="BBC89E8C">
      <w:numFmt w:val="bullet"/>
      <w:lvlText w:val="•"/>
      <w:lvlJc w:val="left"/>
      <w:pPr>
        <w:ind w:left="1691" w:hanging="361"/>
      </w:pPr>
      <w:rPr>
        <w:rFonts w:hint="default"/>
        <w:lang w:val="ru-RU" w:eastAsia="en-US" w:bidi="ar-SA"/>
      </w:rPr>
    </w:lvl>
    <w:lvl w:ilvl="6" w:tplc="12720978">
      <w:numFmt w:val="bullet"/>
      <w:lvlText w:val="•"/>
      <w:lvlJc w:val="left"/>
      <w:pPr>
        <w:ind w:left="1865" w:hanging="361"/>
      </w:pPr>
      <w:rPr>
        <w:rFonts w:hint="default"/>
        <w:lang w:val="ru-RU" w:eastAsia="en-US" w:bidi="ar-SA"/>
      </w:rPr>
    </w:lvl>
    <w:lvl w:ilvl="7" w:tplc="927AC17E"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8" w:tplc="A350BF22">
      <w:numFmt w:val="bullet"/>
      <w:lvlText w:val="•"/>
      <w:lvlJc w:val="left"/>
      <w:pPr>
        <w:ind w:left="2214" w:hanging="361"/>
      </w:pPr>
      <w:rPr>
        <w:rFonts w:hint="default"/>
        <w:lang w:val="ru-RU" w:eastAsia="en-US" w:bidi="ar-SA"/>
      </w:rPr>
    </w:lvl>
  </w:abstractNum>
  <w:abstractNum w:abstractNumId="68" w15:restartNumberingAfterBreak="0">
    <w:nsid w:val="73781D58"/>
    <w:multiLevelType w:val="hybridMultilevel"/>
    <w:tmpl w:val="F0385E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74DB3E12"/>
    <w:multiLevelType w:val="hybridMultilevel"/>
    <w:tmpl w:val="D562A2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52427B6"/>
    <w:multiLevelType w:val="hybridMultilevel"/>
    <w:tmpl w:val="32066D02"/>
    <w:lvl w:ilvl="0" w:tplc="4F280086">
      <w:start w:val="1"/>
      <w:numFmt w:val="decimal"/>
      <w:lvlText w:val="%1."/>
      <w:lvlJc w:val="left"/>
      <w:pPr>
        <w:ind w:left="828" w:hanging="361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4BD48278">
      <w:numFmt w:val="bullet"/>
      <w:lvlText w:val="•"/>
      <w:lvlJc w:val="left"/>
      <w:pPr>
        <w:ind w:left="994" w:hanging="361"/>
      </w:pPr>
      <w:rPr>
        <w:rFonts w:hint="default"/>
        <w:lang w:val="ru-RU" w:eastAsia="en-US" w:bidi="ar-SA"/>
      </w:rPr>
    </w:lvl>
    <w:lvl w:ilvl="2" w:tplc="C7E40DEE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3" w:tplc="A7F28722">
      <w:numFmt w:val="bullet"/>
      <w:lvlText w:val="•"/>
      <w:lvlJc w:val="left"/>
      <w:pPr>
        <w:ind w:left="1342" w:hanging="361"/>
      </w:pPr>
      <w:rPr>
        <w:rFonts w:hint="default"/>
        <w:lang w:val="ru-RU" w:eastAsia="en-US" w:bidi="ar-SA"/>
      </w:rPr>
    </w:lvl>
    <w:lvl w:ilvl="4" w:tplc="9A868968">
      <w:numFmt w:val="bullet"/>
      <w:lvlText w:val="•"/>
      <w:lvlJc w:val="left"/>
      <w:pPr>
        <w:ind w:left="1517" w:hanging="361"/>
      </w:pPr>
      <w:rPr>
        <w:rFonts w:hint="default"/>
        <w:lang w:val="ru-RU" w:eastAsia="en-US" w:bidi="ar-SA"/>
      </w:rPr>
    </w:lvl>
    <w:lvl w:ilvl="5" w:tplc="D01AF888">
      <w:numFmt w:val="bullet"/>
      <w:lvlText w:val="•"/>
      <w:lvlJc w:val="left"/>
      <w:pPr>
        <w:ind w:left="1691" w:hanging="361"/>
      </w:pPr>
      <w:rPr>
        <w:rFonts w:hint="default"/>
        <w:lang w:val="ru-RU" w:eastAsia="en-US" w:bidi="ar-SA"/>
      </w:rPr>
    </w:lvl>
    <w:lvl w:ilvl="6" w:tplc="2C5079C2">
      <w:numFmt w:val="bullet"/>
      <w:lvlText w:val="•"/>
      <w:lvlJc w:val="left"/>
      <w:pPr>
        <w:ind w:left="1865" w:hanging="361"/>
      </w:pPr>
      <w:rPr>
        <w:rFonts w:hint="default"/>
        <w:lang w:val="ru-RU" w:eastAsia="en-US" w:bidi="ar-SA"/>
      </w:rPr>
    </w:lvl>
    <w:lvl w:ilvl="7" w:tplc="A9BC1DD2">
      <w:numFmt w:val="bullet"/>
      <w:lvlText w:val="•"/>
      <w:lvlJc w:val="left"/>
      <w:pPr>
        <w:ind w:left="2040" w:hanging="361"/>
      </w:pPr>
      <w:rPr>
        <w:rFonts w:hint="default"/>
        <w:lang w:val="ru-RU" w:eastAsia="en-US" w:bidi="ar-SA"/>
      </w:rPr>
    </w:lvl>
    <w:lvl w:ilvl="8" w:tplc="535C4EAE">
      <w:numFmt w:val="bullet"/>
      <w:lvlText w:val="•"/>
      <w:lvlJc w:val="left"/>
      <w:pPr>
        <w:ind w:left="2214" w:hanging="361"/>
      </w:pPr>
      <w:rPr>
        <w:rFonts w:hint="default"/>
        <w:lang w:val="ru-RU" w:eastAsia="en-US" w:bidi="ar-SA"/>
      </w:rPr>
    </w:lvl>
  </w:abstractNum>
  <w:abstractNum w:abstractNumId="71" w15:restartNumberingAfterBreak="0">
    <w:nsid w:val="75731CCB"/>
    <w:multiLevelType w:val="hybridMultilevel"/>
    <w:tmpl w:val="BA365D4C"/>
    <w:lvl w:ilvl="0" w:tplc="B1EC451E">
      <w:start w:val="1"/>
      <w:numFmt w:val="decimal"/>
      <w:lvlText w:val="%1."/>
      <w:lvlJc w:val="left"/>
      <w:pPr>
        <w:ind w:left="825" w:hanging="360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FECC7490">
      <w:numFmt w:val="bullet"/>
      <w:lvlText w:val="•"/>
      <w:lvlJc w:val="left"/>
      <w:pPr>
        <w:ind w:left="1051" w:hanging="360"/>
      </w:pPr>
      <w:rPr>
        <w:rFonts w:hint="default"/>
        <w:lang w:val="ru-RU" w:eastAsia="en-US" w:bidi="ar-SA"/>
      </w:rPr>
    </w:lvl>
    <w:lvl w:ilvl="2" w:tplc="54048858">
      <w:numFmt w:val="bullet"/>
      <w:lvlText w:val="•"/>
      <w:lvlJc w:val="left"/>
      <w:pPr>
        <w:ind w:left="1283" w:hanging="360"/>
      </w:pPr>
      <w:rPr>
        <w:rFonts w:hint="default"/>
        <w:lang w:val="ru-RU" w:eastAsia="en-US" w:bidi="ar-SA"/>
      </w:rPr>
    </w:lvl>
    <w:lvl w:ilvl="3" w:tplc="361C4742">
      <w:numFmt w:val="bullet"/>
      <w:lvlText w:val="•"/>
      <w:lvlJc w:val="left"/>
      <w:pPr>
        <w:ind w:left="1515" w:hanging="360"/>
      </w:pPr>
      <w:rPr>
        <w:rFonts w:hint="default"/>
        <w:lang w:val="ru-RU" w:eastAsia="en-US" w:bidi="ar-SA"/>
      </w:rPr>
    </w:lvl>
    <w:lvl w:ilvl="4" w:tplc="FDBA5362">
      <w:numFmt w:val="bullet"/>
      <w:lvlText w:val="•"/>
      <w:lvlJc w:val="left"/>
      <w:pPr>
        <w:ind w:left="1747" w:hanging="360"/>
      </w:pPr>
      <w:rPr>
        <w:rFonts w:hint="default"/>
        <w:lang w:val="ru-RU" w:eastAsia="en-US" w:bidi="ar-SA"/>
      </w:rPr>
    </w:lvl>
    <w:lvl w:ilvl="5" w:tplc="6824C054">
      <w:numFmt w:val="bullet"/>
      <w:lvlText w:val="•"/>
      <w:lvlJc w:val="left"/>
      <w:pPr>
        <w:ind w:left="1979" w:hanging="360"/>
      </w:pPr>
      <w:rPr>
        <w:rFonts w:hint="default"/>
        <w:lang w:val="ru-RU" w:eastAsia="en-US" w:bidi="ar-SA"/>
      </w:rPr>
    </w:lvl>
    <w:lvl w:ilvl="6" w:tplc="D6E46D8C">
      <w:numFmt w:val="bullet"/>
      <w:lvlText w:val="•"/>
      <w:lvlJc w:val="left"/>
      <w:pPr>
        <w:ind w:left="2211" w:hanging="360"/>
      </w:pPr>
      <w:rPr>
        <w:rFonts w:hint="default"/>
        <w:lang w:val="ru-RU" w:eastAsia="en-US" w:bidi="ar-SA"/>
      </w:rPr>
    </w:lvl>
    <w:lvl w:ilvl="7" w:tplc="1B0882AA">
      <w:numFmt w:val="bullet"/>
      <w:lvlText w:val="•"/>
      <w:lvlJc w:val="left"/>
      <w:pPr>
        <w:ind w:left="2443" w:hanging="360"/>
      </w:pPr>
      <w:rPr>
        <w:rFonts w:hint="default"/>
        <w:lang w:val="ru-RU" w:eastAsia="en-US" w:bidi="ar-SA"/>
      </w:rPr>
    </w:lvl>
    <w:lvl w:ilvl="8" w:tplc="4C0E0B3A">
      <w:numFmt w:val="bullet"/>
      <w:lvlText w:val="•"/>
      <w:lvlJc w:val="left"/>
      <w:pPr>
        <w:ind w:left="2675" w:hanging="360"/>
      </w:pPr>
      <w:rPr>
        <w:rFonts w:hint="default"/>
        <w:lang w:val="ru-RU" w:eastAsia="en-US" w:bidi="ar-SA"/>
      </w:rPr>
    </w:lvl>
  </w:abstractNum>
  <w:abstractNum w:abstractNumId="72" w15:restartNumberingAfterBreak="0">
    <w:nsid w:val="78E77F9C"/>
    <w:multiLevelType w:val="hybridMultilevel"/>
    <w:tmpl w:val="A3104B3C"/>
    <w:lvl w:ilvl="0" w:tplc="9076798C">
      <w:start w:val="1"/>
      <w:numFmt w:val="decimal"/>
      <w:lvlText w:val="%1."/>
      <w:lvlJc w:val="left"/>
      <w:pPr>
        <w:ind w:left="288" w:hanging="184"/>
      </w:pPr>
      <w:rPr>
        <w:rFonts w:ascii="Calibri" w:eastAsia="Calibri" w:hAnsi="Calibri" w:cs="Calibri" w:hint="default"/>
        <w:w w:val="100"/>
        <w:sz w:val="22"/>
        <w:szCs w:val="22"/>
        <w:lang w:val="ru-RU" w:eastAsia="en-US" w:bidi="ar-SA"/>
      </w:rPr>
    </w:lvl>
    <w:lvl w:ilvl="1" w:tplc="4E882064">
      <w:numFmt w:val="bullet"/>
      <w:lvlText w:val="•"/>
      <w:lvlJc w:val="left"/>
      <w:pPr>
        <w:ind w:left="565" w:hanging="184"/>
      </w:pPr>
      <w:rPr>
        <w:rFonts w:hint="default"/>
        <w:lang w:val="ru-RU" w:eastAsia="en-US" w:bidi="ar-SA"/>
      </w:rPr>
    </w:lvl>
    <w:lvl w:ilvl="2" w:tplc="0BEEFF26">
      <w:numFmt w:val="bullet"/>
      <w:lvlText w:val="•"/>
      <w:lvlJc w:val="left"/>
      <w:pPr>
        <w:ind w:left="851" w:hanging="184"/>
      </w:pPr>
      <w:rPr>
        <w:rFonts w:hint="default"/>
        <w:lang w:val="ru-RU" w:eastAsia="en-US" w:bidi="ar-SA"/>
      </w:rPr>
    </w:lvl>
    <w:lvl w:ilvl="3" w:tplc="0D748904">
      <w:numFmt w:val="bullet"/>
      <w:lvlText w:val="•"/>
      <w:lvlJc w:val="left"/>
      <w:pPr>
        <w:ind w:left="1137" w:hanging="184"/>
      </w:pPr>
      <w:rPr>
        <w:rFonts w:hint="default"/>
        <w:lang w:val="ru-RU" w:eastAsia="en-US" w:bidi="ar-SA"/>
      </w:rPr>
    </w:lvl>
    <w:lvl w:ilvl="4" w:tplc="D5DE3CA4">
      <w:numFmt w:val="bullet"/>
      <w:lvlText w:val="•"/>
      <w:lvlJc w:val="left"/>
      <w:pPr>
        <w:ind w:left="1423" w:hanging="184"/>
      </w:pPr>
      <w:rPr>
        <w:rFonts w:hint="default"/>
        <w:lang w:val="ru-RU" w:eastAsia="en-US" w:bidi="ar-SA"/>
      </w:rPr>
    </w:lvl>
    <w:lvl w:ilvl="5" w:tplc="CE3EBA1A">
      <w:numFmt w:val="bullet"/>
      <w:lvlText w:val="•"/>
      <w:lvlJc w:val="left"/>
      <w:pPr>
        <w:ind w:left="1709" w:hanging="184"/>
      </w:pPr>
      <w:rPr>
        <w:rFonts w:hint="default"/>
        <w:lang w:val="ru-RU" w:eastAsia="en-US" w:bidi="ar-SA"/>
      </w:rPr>
    </w:lvl>
    <w:lvl w:ilvl="6" w:tplc="1A663954">
      <w:numFmt w:val="bullet"/>
      <w:lvlText w:val="•"/>
      <w:lvlJc w:val="left"/>
      <w:pPr>
        <w:ind w:left="1995" w:hanging="184"/>
      </w:pPr>
      <w:rPr>
        <w:rFonts w:hint="default"/>
        <w:lang w:val="ru-RU" w:eastAsia="en-US" w:bidi="ar-SA"/>
      </w:rPr>
    </w:lvl>
    <w:lvl w:ilvl="7" w:tplc="B70CE082">
      <w:numFmt w:val="bullet"/>
      <w:lvlText w:val="•"/>
      <w:lvlJc w:val="left"/>
      <w:pPr>
        <w:ind w:left="2281" w:hanging="184"/>
      </w:pPr>
      <w:rPr>
        <w:rFonts w:hint="default"/>
        <w:lang w:val="ru-RU" w:eastAsia="en-US" w:bidi="ar-SA"/>
      </w:rPr>
    </w:lvl>
    <w:lvl w:ilvl="8" w:tplc="62166900">
      <w:numFmt w:val="bullet"/>
      <w:lvlText w:val="•"/>
      <w:lvlJc w:val="left"/>
      <w:pPr>
        <w:ind w:left="2567" w:hanging="184"/>
      </w:pPr>
      <w:rPr>
        <w:rFonts w:hint="default"/>
        <w:lang w:val="ru-RU" w:eastAsia="en-US" w:bidi="ar-SA"/>
      </w:rPr>
    </w:lvl>
  </w:abstractNum>
  <w:abstractNum w:abstractNumId="73" w15:restartNumberingAfterBreak="0">
    <w:nsid w:val="7A737221"/>
    <w:multiLevelType w:val="hybridMultilevel"/>
    <w:tmpl w:val="5002E7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4" w15:restartNumberingAfterBreak="0">
    <w:nsid w:val="7AD6244E"/>
    <w:multiLevelType w:val="hybridMultilevel"/>
    <w:tmpl w:val="DBDC07E2"/>
    <w:lvl w:ilvl="0" w:tplc="B614C55E">
      <w:start w:val="1"/>
      <w:numFmt w:val="decimal"/>
      <w:lvlText w:val="%1"/>
      <w:lvlJc w:val="left"/>
      <w:pPr>
        <w:ind w:left="399" w:hanging="178"/>
      </w:pPr>
      <w:rPr>
        <w:rFonts w:ascii="Calibri" w:eastAsia="Calibri" w:hAnsi="Calibri" w:cs="Calibri" w:hint="default"/>
        <w:w w:val="100"/>
        <w:sz w:val="24"/>
        <w:szCs w:val="24"/>
        <w:lang w:val="ru-RU" w:eastAsia="en-US" w:bidi="ar-SA"/>
      </w:rPr>
    </w:lvl>
    <w:lvl w:ilvl="1" w:tplc="43966494">
      <w:numFmt w:val="bullet"/>
      <w:lvlText w:val="•"/>
      <w:lvlJc w:val="left"/>
      <w:pPr>
        <w:ind w:left="1340" w:hanging="178"/>
      </w:pPr>
      <w:rPr>
        <w:rFonts w:hint="default"/>
        <w:lang w:val="ru-RU" w:eastAsia="en-US" w:bidi="ar-SA"/>
      </w:rPr>
    </w:lvl>
    <w:lvl w:ilvl="2" w:tplc="DB086372">
      <w:numFmt w:val="bullet"/>
      <w:lvlText w:val="•"/>
      <w:lvlJc w:val="left"/>
      <w:pPr>
        <w:ind w:left="2281" w:hanging="178"/>
      </w:pPr>
      <w:rPr>
        <w:rFonts w:hint="default"/>
        <w:lang w:val="ru-RU" w:eastAsia="en-US" w:bidi="ar-SA"/>
      </w:rPr>
    </w:lvl>
    <w:lvl w:ilvl="3" w:tplc="8E8AD1BC">
      <w:numFmt w:val="bullet"/>
      <w:lvlText w:val="•"/>
      <w:lvlJc w:val="left"/>
      <w:pPr>
        <w:ind w:left="3221" w:hanging="178"/>
      </w:pPr>
      <w:rPr>
        <w:rFonts w:hint="default"/>
        <w:lang w:val="ru-RU" w:eastAsia="en-US" w:bidi="ar-SA"/>
      </w:rPr>
    </w:lvl>
    <w:lvl w:ilvl="4" w:tplc="9AE27100">
      <w:numFmt w:val="bullet"/>
      <w:lvlText w:val="•"/>
      <w:lvlJc w:val="left"/>
      <w:pPr>
        <w:ind w:left="4162" w:hanging="178"/>
      </w:pPr>
      <w:rPr>
        <w:rFonts w:hint="default"/>
        <w:lang w:val="ru-RU" w:eastAsia="en-US" w:bidi="ar-SA"/>
      </w:rPr>
    </w:lvl>
    <w:lvl w:ilvl="5" w:tplc="AE0216F4">
      <w:numFmt w:val="bullet"/>
      <w:lvlText w:val="•"/>
      <w:lvlJc w:val="left"/>
      <w:pPr>
        <w:ind w:left="5103" w:hanging="178"/>
      </w:pPr>
      <w:rPr>
        <w:rFonts w:hint="default"/>
        <w:lang w:val="ru-RU" w:eastAsia="en-US" w:bidi="ar-SA"/>
      </w:rPr>
    </w:lvl>
    <w:lvl w:ilvl="6" w:tplc="E93895CC">
      <w:numFmt w:val="bullet"/>
      <w:lvlText w:val="•"/>
      <w:lvlJc w:val="left"/>
      <w:pPr>
        <w:ind w:left="6043" w:hanging="178"/>
      </w:pPr>
      <w:rPr>
        <w:rFonts w:hint="default"/>
        <w:lang w:val="ru-RU" w:eastAsia="en-US" w:bidi="ar-SA"/>
      </w:rPr>
    </w:lvl>
    <w:lvl w:ilvl="7" w:tplc="48F68118">
      <w:numFmt w:val="bullet"/>
      <w:lvlText w:val="•"/>
      <w:lvlJc w:val="left"/>
      <w:pPr>
        <w:ind w:left="6984" w:hanging="178"/>
      </w:pPr>
      <w:rPr>
        <w:rFonts w:hint="default"/>
        <w:lang w:val="ru-RU" w:eastAsia="en-US" w:bidi="ar-SA"/>
      </w:rPr>
    </w:lvl>
    <w:lvl w:ilvl="8" w:tplc="0B8ECA78">
      <w:numFmt w:val="bullet"/>
      <w:lvlText w:val="•"/>
      <w:lvlJc w:val="left"/>
      <w:pPr>
        <w:ind w:left="7925" w:hanging="178"/>
      </w:pPr>
      <w:rPr>
        <w:rFonts w:hint="default"/>
        <w:lang w:val="ru-RU" w:eastAsia="en-US" w:bidi="ar-SA"/>
      </w:rPr>
    </w:lvl>
  </w:abstractNum>
  <w:num w:numId="1">
    <w:abstractNumId w:val="19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"/>
  </w:num>
  <w:num w:numId="7">
    <w:abstractNumId w:val="0"/>
  </w:num>
  <w:num w:numId="8">
    <w:abstractNumId w:val="33"/>
  </w:num>
  <w:num w:numId="9">
    <w:abstractNumId w:val="62"/>
  </w:num>
  <w:num w:numId="10">
    <w:abstractNumId w:val="36"/>
  </w:num>
  <w:num w:numId="11">
    <w:abstractNumId w:val="49"/>
  </w:num>
  <w:num w:numId="12">
    <w:abstractNumId w:val="52"/>
  </w:num>
  <w:num w:numId="13">
    <w:abstractNumId w:val="45"/>
  </w:num>
  <w:num w:numId="14">
    <w:abstractNumId w:val="22"/>
  </w:num>
  <w:num w:numId="15">
    <w:abstractNumId w:val="6"/>
  </w:num>
  <w:num w:numId="16">
    <w:abstractNumId w:val="15"/>
  </w:num>
  <w:num w:numId="17">
    <w:abstractNumId w:val="48"/>
  </w:num>
  <w:num w:numId="18">
    <w:abstractNumId w:val="17"/>
  </w:num>
  <w:num w:numId="19">
    <w:abstractNumId w:val="30"/>
  </w:num>
  <w:num w:numId="20">
    <w:abstractNumId w:val="31"/>
  </w:num>
  <w:num w:numId="21">
    <w:abstractNumId w:val="54"/>
  </w:num>
  <w:num w:numId="22">
    <w:abstractNumId w:val="61"/>
  </w:num>
  <w:num w:numId="23">
    <w:abstractNumId w:val="39"/>
  </w:num>
  <w:num w:numId="24">
    <w:abstractNumId w:val="56"/>
  </w:num>
  <w:num w:numId="25">
    <w:abstractNumId w:val="24"/>
  </w:num>
  <w:num w:numId="26">
    <w:abstractNumId w:val="14"/>
  </w:num>
  <w:num w:numId="27">
    <w:abstractNumId w:val="40"/>
  </w:num>
  <w:num w:numId="28">
    <w:abstractNumId w:val="8"/>
  </w:num>
  <w:num w:numId="29">
    <w:abstractNumId w:val="38"/>
  </w:num>
  <w:num w:numId="30">
    <w:abstractNumId w:val="11"/>
  </w:num>
  <w:num w:numId="31">
    <w:abstractNumId w:val="12"/>
  </w:num>
  <w:num w:numId="32">
    <w:abstractNumId w:val="50"/>
  </w:num>
  <w:num w:numId="33">
    <w:abstractNumId w:val="35"/>
  </w:num>
  <w:num w:numId="34">
    <w:abstractNumId w:val="44"/>
  </w:num>
  <w:num w:numId="35">
    <w:abstractNumId w:val="47"/>
  </w:num>
  <w:num w:numId="36">
    <w:abstractNumId w:val="74"/>
  </w:num>
  <w:num w:numId="37">
    <w:abstractNumId w:val="53"/>
  </w:num>
  <w:num w:numId="38">
    <w:abstractNumId w:val="70"/>
  </w:num>
  <w:num w:numId="39">
    <w:abstractNumId w:val="67"/>
  </w:num>
  <w:num w:numId="40">
    <w:abstractNumId w:val="18"/>
  </w:num>
  <w:num w:numId="41">
    <w:abstractNumId w:val="42"/>
  </w:num>
  <w:num w:numId="42">
    <w:abstractNumId w:val="21"/>
  </w:num>
  <w:num w:numId="43">
    <w:abstractNumId w:val="71"/>
  </w:num>
  <w:num w:numId="44">
    <w:abstractNumId w:val="13"/>
  </w:num>
  <w:num w:numId="45">
    <w:abstractNumId w:val="72"/>
  </w:num>
  <w:num w:numId="46">
    <w:abstractNumId w:val="57"/>
  </w:num>
  <w:num w:numId="47">
    <w:abstractNumId w:val="9"/>
  </w:num>
  <w:num w:numId="48">
    <w:abstractNumId w:val="29"/>
  </w:num>
  <w:num w:numId="49">
    <w:abstractNumId w:val="65"/>
  </w:num>
  <w:num w:numId="50">
    <w:abstractNumId w:val="59"/>
  </w:num>
  <w:num w:numId="51">
    <w:abstractNumId w:val="10"/>
  </w:num>
  <w:num w:numId="52">
    <w:abstractNumId w:val="7"/>
  </w:num>
  <w:num w:numId="53">
    <w:abstractNumId w:val="58"/>
  </w:num>
  <w:num w:numId="54">
    <w:abstractNumId w:val="20"/>
  </w:num>
  <w:num w:numId="55">
    <w:abstractNumId w:val="32"/>
  </w:num>
  <w:num w:numId="56">
    <w:abstractNumId w:val="66"/>
  </w:num>
  <w:num w:numId="57">
    <w:abstractNumId w:val="23"/>
  </w:num>
  <w:num w:numId="58">
    <w:abstractNumId w:val="16"/>
  </w:num>
  <w:num w:numId="59">
    <w:abstractNumId w:val="60"/>
  </w:num>
  <w:num w:numId="60">
    <w:abstractNumId w:val="64"/>
  </w:num>
  <w:num w:numId="61">
    <w:abstractNumId w:val="25"/>
  </w:num>
  <w:num w:numId="62">
    <w:abstractNumId w:val="51"/>
  </w:num>
  <w:num w:numId="63">
    <w:abstractNumId w:val="26"/>
  </w:num>
  <w:num w:numId="64">
    <w:abstractNumId w:val="28"/>
  </w:num>
  <w:num w:numId="65">
    <w:abstractNumId w:val="63"/>
  </w:num>
  <w:num w:numId="66">
    <w:abstractNumId w:val="43"/>
  </w:num>
  <w:num w:numId="67">
    <w:abstractNumId w:val="46"/>
  </w:num>
  <w:num w:numId="68">
    <w:abstractNumId w:val="27"/>
  </w:num>
  <w:num w:numId="69">
    <w:abstractNumId w:val="73"/>
  </w:num>
  <w:num w:numId="70">
    <w:abstractNumId w:val="68"/>
  </w:num>
  <w:num w:numId="71">
    <w:abstractNumId w:val="55"/>
  </w:num>
  <w:num w:numId="72">
    <w:abstractNumId w:val="41"/>
  </w:num>
  <w:num w:numId="73">
    <w:abstractNumId w:val="34"/>
  </w:num>
  <w:num w:numId="74">
    <w:abstractNumId w:val="20"/>
  </w:num>
  <w:num w:numId="75">
    <w:abstractNumId w:val="32"/>
  </w:num>
  <w:num w:numId="76">
    <w:abstractNumId w:val="58"/>
  </w:num>
  <w:num w:numId="77">
    <w:abstractNumId w:val="7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8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9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0">
    <w:abstractNumId w:val="3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1">
    <w:abstractNumId w:val="37"/>
  </w:num>
  <w:num w:numId="82">
    <w:abstractNumId w:val="69"/>
  </w:num>
  <w:numIdMacAtCleanup w:val="7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F59"/>
    <w:rsid w:val="00033BBD"/>
    <w:rsid w:val="0008479C"/>
    <w:rsid w:val="001D2BF3"/>
    <w:rsid w:val="003163A4"/>
    <w:rsid w:val="00464CA5"/>
    <w:rsid w:val="00464D03"/>
    <w:rsid w:val="00533738"/>
    <w:rsid w:val="00546641"/>
    <w:rsid w:val="005C776F"/>
    <w:rsid w:val="005E3F59"/>
    <w:rsid w:val="006045DF"/>
    <w:rsid w:val="006E160A"/>
    <w:rsid w:val="007C1048"/>
    <w:rsid w:val="007D1FA6"/>
    <w:rsid w:val="00832CE0"/>
    <w:rsid w:val="008B3B27"/>
    <w:rsid w:val="009A4B36"/>
    <w:rsid w:val="009F36CD"/>
    <w:rsid w:val="00AC096A"/>
    <w:rsid w:val="00AE0ABD"/>
    <w:rsid w:val="00B10A64"/>
    <w:rsid w:val="00BC0110"/>
    <w:rsid w:val="00D72432"/>
    <w:rsid w:val="00D833F2"/>
    <w:rsid w:val="00DE012B"/>
    <w:rsid w:val="00DE1E94"/>
    <w:rsid w:val="00F52F0E"/>
    <w:rsid w:val="00FF2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D9304"/>
  <w15:chartTrackingRefBased/>
  <w15:docId w15:val="{236F4283-F31B-45B5-BC91-8897E566C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DE1E94"/>
  </w:style>
  <w:style w:type="paragraph" w:styleId="1">
    <w:name w:val="heading 1"/>
    <w:basedOn w:val="a1"/>
    <w:next w:val="a1"/>
    <w:link w:val="10"/>
    <w:qFormat/>
    <w:rsid w:val="005E3F59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styleId="21">
    <w:name w:val="heading 2"/>
    <w:basedOn w:val="a1"/>
    <w:next w:val="a1"/>
    <w:link w:val="22"/>
    <w:semiHidden/>
    <w:unhideWhenUsed/>
    <w:qFormat/>
    <w:rsid w:val="005E3F59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styleId="31">
    <w:name w:val="heading 3"/>
    <w:basedOn w:val="a1"/>
    <w:next w:val="a1"/>
    <w:link w:val="32"/>
    <w:unhideWhenUsed/>
    <w:qFormat/>
    <w:rsid w:val="005E3F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1"/>
    <w:next w:val="a1"/>
    <w:link w:val="40"/>
    <w:semiHidden/>
    <w:unhideWhenUsed/>
    <w:qFormat/>
    <w:rsid w:val="005E3F59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styleId="5">
    <w:name w:val="heading 5"/>
    <w:basedOn w:val="a1"/>
    <w:next w:val="a1"/>
    <w:link w:val="50"/>
    <w:semiHidden/>
    <w:unhideWhenUsed/>
    <w:qFormat/>
    <w:rsid w:val="005E3F59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323E4F"/>
    </w:rPr>
  </w:style>
  <w:style w:type="paragraph" w:styleId="6">
    <w:name w:val="heading 6"/>
    <w:basedOn w:val="a1"/>
    <w:next w:val="a1"/>
    <w:link w:val="60"/>
    <w:semiHidden/>
    <w:unhideWhenUsed/>
    <w:qFormat/>
    <w:rsid w:val="005E3F59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5E3F59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5E3F59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5E3F59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2">
    <w:name w:val="Заголовок 3 Знак"/>
    <w:basedOn w:val="a2"/>
    <w:link w:val="31"/>
    <w:rsid w:val="005E3F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5">
    <w:name w:val="Body Text"/>
    <w:basedOn w:val="a1"/>
    <w:link w:val="a6"/>
    <w:uiPriority w:val="1"/>
    <w:unhideWhenUsed/>
    <w:qFormat/>
    <w:rsid w:val="005E3F59"/>
    <w:pPr>
      <w:spacing w:after="120"/>
    </w:pPr>
  </w:style>
  <w:style w:type="character" w:customStyle="1" w:styleId="a6">
    <w:name w:val="Основной текст Знак"/>
    <w:basedOn w:val="a2"/>
    <w:link w:val="a5"/>
    <w:uiPriority w:val="1"/>
    <w:rsid w:val="005E3F59"/>
  </w:style>
  <w:style w:type="paragraph" w:customStyle="1" w:styleId="11">
    <w:name w:val="Заголовок 11"/>
    <w:basedOn w:val="a1"/>
    <w:next w:val="a1"/>
    <w:uiPriority w:val="1"/>
    <w:qFormat/>
    <w:rsid w:val="005E3F59"/>
    <w:pPr>
      <w:keepNext/>
      <w:keepLines/>
      <w:pBdr>
        <w:bottom w:val="single" w:sz="4" w:space="1" w:color="595959"/>
      </w:pBdr>
      <w:spacing w:before="360"/>
      <w:ind w:left="432" w:hanging="432"/>
      <w:outlineLvl w:val="0"/>
    </w:pPr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paragraph" w:customStyle="1" w:styleId="210">
    <w:name w:val="Заголовок 21"/>
    <w:basedOn w:val="a1"/>
    <w:next w:val="a1"/>
    <w:uiPriority w:val="1"/>
    <w:unhideWhenUsed/>
    <w:qFormat/>
    <w:rsid w:val="005E3F59"/>
    <w:pPr>
      <w:keepNext/>
      <w:keepLines/>
      <w:spacing w:before="360" w:after="0"/>
      <w:ind w:left="434" w:hanging="576"/>
      <w:outlineLvl w:val="1"/>
    </w:pPr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paragraph" w:customStyle="1" w:styleId="41">
    <w:name w:val="Заголовок 41"/>
    <w:basedOn w:val="a1"/>
    <w:next w:val="a1"/>
    <w:unhideWhenUsed/>
    <w:qFormat/>
    <w:rsid w:val="005E3F59"/>
    <w:pPr>
      <w:keepNext/>
      <w:keepLines/>
      <w:spacing w:before="200" w:after="0"/>
      <w:ind w:left="864" w:hanging="864"/>
      <w:outlineLvl w:val="3"/>
    </w:pPr>
    <w:rPr>
      <w:rFonts w:ascii="Calibri Light" w:eastAsia="Times New Roman" w:hAnsi="Calibri Light" w:cs="Times New Roman"/>
      <w:b/>
      <w:bCs/>
      <w:i/>
      <w:iCs/>
      <w:color w:val="000000"/>
    </w:rPr>
  </w:style>
  <w:style w:type="paragraph" w:customStyle="1" w:styleId="51">
    <w:name w:val="Заголовок 51"/>
    <w:basedOn w:val="a1"/>
    <w:next w:val="a1"/>
    <w:unhideWhenUsed/>
    <w:qFormat/>
    <w:rsid w:val="005E3F59"/>
    <w:pPr>
      <w:keepNext/>
      <w:keepLines/>
      <w:spacing w:before="200" w:after="0"/>
      <w:ind w:left="866" w:hanging="1008"/>
      <w:outlineLvl w:val="4"/>
    </w:pPr>
    <w:rPr>
      <w:rFonts w:ascii="Calibri Light" w:eastAsia="Times New Roman" w:hAnsi="Calibri Light" w:cs="Times New Roman"/>
      <w:color w:val="323E4F"/>
    </w:rPr>
  </w:style>
  <w:style w:type="paragraph" w:customStyle="1" w:styleId="61">
    <w:name w:val="Заголовок 61"/>
    <w:basedOn w:val="a1"/>
    <w:next w:val="a1"/>
    <w:unhideWhenUsed/>
    <w:qFormat/>
    <w:rsid w:val="005E3F59"/>
    <w:pPr>
      <w:keepNext/>
      <w:keepLines/>
      <w:spacing w:before="200" w:after="0"/>
      <w:ind w:left="1010" w:hanging="1152"/>
      <w:outlineLvl w:val="5"/>
    </w:pPr>
    <w:rPr>
      <w:rFonts w:ascii="Calibri Light" w:eastAsia="Times New Roman" w:hAnsi="Calibri Light" w:cs="Times New Roman"/>
      <w:i/>
      <w:iCs/>
      <w:color w:val="323E4F"/>
    </w:rPr>
  </w:style>
  <w:style w:type="paragraph" w:customStyle="1" w:styleId="71">
    <w:name w:val="Заголовок 71"/>
    <w:basedOn w:val="a1"/>
    <w:next w:val="a1"/>
    <w:uiPriority w:val="9"/>
    <w:unhideWhenUsed/>
    <w:qFormat/>
    <w:rsid w:val="005E3F59"/>
    <w:pPr>
      <w:keepNext/>
      <w:keepLines/>
      <w:spacing w:before="200" w:after="0"/>
      <w:ind w:left="1154" w:hanging="1296"/>
      <w:outlineLvl w:val="6"/>
    </w:pPr>
    <w:rPr>
      <w:rFonts w:ascii="Calibri Light" w:eastAsia="Times New Roman" w:hAnsi="Calibri Light" w:cs="Times New Roman"/>
      <w:i/>
      <w:iCs/>
      <w:color w:val="404040"/>
    </w:rPr>
  </w:style>
  <w:style w:type="paragraph" w:customStyle="1" w:styleId="81">
    <w:name w:val="Заголовок 81"/>
    <w:basedOn w:val="a1"/>
    <w:next w:val="a1"/>
    <w:uiPriority w:val="9"/>
    <w:unhideWhenUsed/>
    <w:qFormat/>
    <w:rsid w:val="005E3F59"/>
    <w:pPr>
      <w:keepNext/>
      <w:keepLines/>
      <w:spacing w:before="200" w:after="0"/>
      <w:ind w:left="1298" w:hanging="1440"/>
      <w:outlineLvl w:val="7"/>
    </w:pPr>
    <w:rPr>
      <w:rFonts w:ascii="Calibri Light" w:eastAsia="Times New Roman" w:hAnsi="Calibri Light" w:cs="Times New Roman"/>
      <w:color w:val="404040"/>
      <w:sz w:val="20"/>
      <w:szCs w:val="20"/>
    </w:rPr>
  </w:style>
  <w:style w:type="paragraph" w:customStyle="1" w:styleId="91">
    <w:name w:val="Заголовок 91"/>
    <w:basedOn w:val="a1"/>
    <w:next w:val="a1"/>
    <w:uiPriority w:val="9"/>
    <w:unhideWhenUsed/>
    <w:qFormat/>
    <w:rsid w:val="005E3F59"/>
    <w:pPr>
      <w:keepNext/>
      <w:keepLines/>
      <w:spacing w:before="200" w:after="0"/>
      <w:ind w:left="1442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2">
    <w:name w:val="Нет списка1"/>
    <w:next w:val="a4"/>
    <w:uiPriority w:val="99"/>
    <w:semiHidden/>
    <w:unhideWhenUsed/>
    <w:rsid w:val="005E3F59"/>
  </w:style>
  <w:style w:type="character" w:customStyle="1" w:styleId="10">
    <w:name w:val="Заголовок 1 Знак"/>
    <w:basedOn w:val="a2"/>
    <w:link w:val="1"/>
    <w:rsid w:val="005E3F59"/>
    <w:rPr>
      <w:rFonts w:ascii="Calibri Light" w:eastAsia="Times New Roman" w:hAnsi="Calibri Light" w:cs="Times New Roman"/>
      <w:b/>
      <w:bCs/>
      <w:smallCaps/>
      <w:color w:val="000000"/>
      <w:sz w:val="36"/>
      <w:szCs w:val="36"/>
    </w:rPr>
  </w:style>
  <w:style w:type="character" w:customStyle="1" w:styleId="22">
    <w:name w:val="Заголовок 2 Знак"/>
    <w:basedOn w:val="a2"/>
    <w:link w:val="21"/>
    <w:rsid w:val="005E3F59"/>
    <w:rPr>
      <w:rFonts w:ascii="Calibri Light" w:eastAsia="Times New Roman" w:hAnsi="Calibri Light" w:cs="Times New Roman"/>
      <w:b/>
      <w:bCs/>
      <w:smallCaps/>
      <w:color w:val="000000"/>
      <w:sz w:val="28"/>
      <w:szCs w:val="28"/>
    </w:rPr>
  </w:style>
  <w:style w:type="character" w:customStyle="1" w:styleId="40">
    <w:name w:val="Заголовок 4 Знак"/>
    <w:basedOn w:val="a2"/>
    <w:link w:val="4"/>
    <w:rsid w:val="005E3F59"/>
    <w:rPr>
      <w:rFonts w:ascii="Calibri Light" w:eastAsia="Times New Roman" w:hAnsi="Calibri Light" w:cs="Times New Roman"/>
      <w:b/>
      <w:bCs/>
      <w:i/>
      <w:iCs/>
      <w:color w:val="000000"/>
    </w:rPr>
  </w:style>
  <w:style w:type="character" w:customStyle="1" w:styleId="50">
    <w:name w:val="Заголовок 5 Знак"/>
    <w:basedOn w:val="a2"/>
    <w:link w:val="5"/>
    <w:rsid w:val="005E3F59"/>
    <w:rPr>
      <w:rFonts w:ascii="Calibri Light" w:eastAsia="Times New Roman" w:hAnsi="Calibri Light" w:cs="Times New Roman"/>
      <w:color w:val="323E4F"/>
    </w:rPr>
  </w:style>
  <w:style w:type="character" w:customStyle="1" w:styleId="60">
    <w:name w:val="Заголовок 6 Знак"/>
    <w:basedOn w:val="a2"/>
    <w:link w:val="6"/>
    <w:rsid w:val="005E3F59"/>
    <w:rPr>
      <w:rFonts w:ascii="Calibri Light" w:eastAsia="Times New Roman" w:hAnsi="Calibri Light" w:cs="Times New Roman"/>
      <w:i/>
      <w:iCs/>
      <w:color w:val="323E4F"/>
    </w:rPr>
  </w:style>
  <w:style w:type="character" w:customStyle="1" w:styleId="70">
    <w:name w:val="Заголовок 7 Знак"/>
    <w:basedOn w:val="a2"/>
    <w:link w:val="7"/>
    <w:uiPriority w:val="9"/>
    <w:rsid w:val="005E3F59"/>
    <w:rPr>
      <w:rFonts w:ascii="Calibri Light" w:eastAsia="Times New Roman" w:hAnsi="Calibri Light" w:cs="Times New Roman"/>
      <w:i/>
      <w:iCs/>
      <w:color w:val="404040"/>
    </w:rPr>
  </w:style>
  <w:style w:type="character" w:customStyle="1" w:styleId="80">
    <w:name w:val="Заголовок 8 Знак"/>
    <w:basedOn w:val="a2"/>
    <w:link w:val="8"/>
    <w:uiPriority w:val="9"/>
    <w:rsid w:val="005E3F59"/>
    <w:rPr>
      <w:rFonts w:ascii="Calibri Light" w:eastAsia="Times New Roman" w:hAnsi="Calibri Light" w:cs="Times New Roman"/>
      <w:color w:val="404040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rsid w:val="005E3F59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paragraph" w:styleId="a7">
    <w:name w:val="List Paragraph"/>
    <w:aliases w:val="ITL List Paragraph,Цветной список - Акцент 13"/>
    <w:basedOn w:val="a1"/>
    <w:link w:val="a8"/>
    <w:uiPriority w:val="34"/>
    <w:qFormat/>
    <w:rsid w:val="005E3F59"/>
    <w:pPr>
      <w:ind w:left="720"/>
      <w:contextualSpacing/>
    </w:pPr>
    <w:rPr>
      <w:rFonts w:eastAsia="Times New Roman"/>
    </w:rPr>
  </w:style>
  <w:style w:type="character" w:customStyle="1" w:styleId="a8">
    <w:name w:val="Абзац списка Знак"/>
    <w:aliases w:val="ITL List Paragraph Знак,Цветной список - Акцент 13 Знак"/>
    <w:link w:val="a7"/>
    <w:uiPriority w:val="1"/>
    <w:qFormat/>
    <w:locked/>
    <w:rsid w:val="005E3F59"/>
    <w:rPr>
      <w:rFonts w:eastAsia="Times New Roman"/>
    </w:rPr>
  </w:style>
  <w:style w:type="paragraph" w:styleId="a9">
    <w:name w:val="annotation text"/>
    <w:basedOn w:val="a1"/>
    <w:link w:val="aa"/>
    <w:uiPriority w:val="99"/>
    <w:unhideWhenUsed/>
    <w:rsid w:val="005E3F59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customStyle="1" w:styleId="aa">
    <w:name w:val="Текст примечания Знак"/>
    <w:basedOn w:val="a2"/>
    <w:link w:val="a9"/>
    <w:uiPriority w:val="99"/>
    <w:rsid w:val="005E3F59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13">
    <w:name w:val="Заголовок оглавления1"/>
    <w:basedOn w:val="1"/>
    <w:next w:val="a1"/>
    <w:uiPriority w:val="39"/>
    <w:unhideWhenUsed/>
    <w:qFormat/>
    <w:rsid w:val="005E3F59"/>
  </w:style>
  <w:style w:type="paragraph" w:styleId="14">
    <w:name w:val="toc 1"/>
    <w:basedOn w:val="a1"/>
    <w:next w:val="a1"/>
    <w:autoRedefine/>
    <w:uiPriority w:val="39"/>
    <w:unhideWhenUsed/>
    <w:qFormat/>
    <w:rsid w:val="005E3F59"/>
    <w:pPr>
      <w:spacing w:after="100"/>
    </w:pPr>
    <w:rPr>
      <w:rFonts w:eastAsia="Times New Roman"/>
    </w:rPr>
  </w:style>
  <w:style w:type="paragraph" w:styleId="23">
    <w:name w:val="toc 2"/>
    <w:basedOn w:val="a1"/>
    <w:next w:val="a1"/>
    <w:autoRedefine/>
    <w:uiPriority w:val="39"/>
    <w:unhideWhenUsed/>
    <w:qFormat/>
    <w:rsid w:val="005E3F59"/>
    <w:pPr>
      <w:spacing w:after="100"/>
      <w:ind w:left="220"/>
    </w:pPr>
    <w:rPr>
      <w:rFonts w:eastAsia="Times New Roman"/>
    </w:rPr>
  </w:style>
  <w:style w:type="paragraph" w:styleId="33">
    <w:name w:val="toc 3"/>
    <w:basedOn w:val="a1"/>
    <w:next w:val="a1"/>
    <w:autoRedefine/>
    <w:uiPriority w:val="39"/>
    <w:unhideWhenUsed/>
    <w:qFormat/>
    <w:rsid w:val="005E3F59"/>
    <w:pPr>
      <w:spacing w:after="100"/>
      <w:ind w:left="440"/>
    </w:pPr>
    <w:rPr>
      <w:rFonts w:eastAsia="Times New Roman"/>
    </w:rPr>
  </w:style>
  <w:style w:type="character" w:customStyle="1" w:styleId="15">
    <w:name w:val="Гиперссылка1"/>
    <w:basedOn w:val="a2"/>
    <w:uiPriority w:val="99"/>
    <w:unhideWhenUsed/>
    <w:rsid w:val="005E3F59"/>
    <w:rPr>
      <w:color w:val="0563C1"/>
      <w:u w:val="single"/>
    </w:rPr>
  </w:style>
  <w:style w:type="paragraph" w:styleId="ab">
    <w:name w:val="header"/>
    <w:basedOn w:val="a1"/>
    <w:link w:val="ac"/>
    <w:unhideWhenUsed/>
    <w:rsid w:val="005E3F59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c">
    <w:name w:val="Верхний колонтитул Знак"/>
    <w:basedOn w:val="a2"/>
    <w:link w:val="ab"/>
    <w:rsid w:val="005E3F59"/>
    <w:rPr>
      <w:rFonts w:eastAsia="Times New Roman"/>
    </w:rPr>
  </w:style>
  <w:style w:type="paragraph" w:styleId="ad">
    <w:name w:val="footer"/>
    <w:basedOn w:val="a1"/>
    <w:link w:val="ae"/>
    <w:uiPriority w:val="99"/>
    <w:unhideWhenUsed/>
    <w:rsid w:val="005E3F59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e">
    <w:name w:val="Нижний колонтитул Знак"/>
    <w:basedOn w:val="a2"/>
    <w:link w:val="ad"/>
    <w:uiPriority w:val="99"/>
    <w:rsid w:val="005E3F59"/>
    <w:rPr>
      <w:rFonts w:eastAsia="Times New Roman"/>
    </w:rPr>
  </w:style>
  <w:style w:type="paragraph" w:customStyle="1" w:styleId="16">
    <w:name w:val="Без интервала1"/>
    <w:next w:val="af"/>
    <w:link w:val="NoSpacingChar"/>
    <w:qFormat/>
    <w:rsid w:val="005E3F59"/>
    <w:pPr>
      <w:spacing w:after="0" w:line="240" w:lineRule="auto"/>
    </w:pPr>
    <w:rPr>
      <w:rFonts w:eastAsia="Times New Roman"/>
    </w:rPr>
  </w:style>
  <w:style w:type="table" w:styleId="af0">
    <w:name w:val="Table Grid"/>
    <w:basedOn w:val="a3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1">
    <w:name w:val="Без интервала Знак"/>
    <w:uiPriority w:val="1"/>
    <w:rsid w:val="005E3F59"/>
    <w:rPr>
      <w:rFonts w:eastAsia="Times New Roman"/>
    </w:rPr>
  </w:style>
  <w:style w:type="paragraph" w:customStyle="1" w:styleId="Default">
    <w:name w:val="Default"/>
    <w:rsid w:val="005E3F5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markedcontent">
    <w:name w:val="markedcontent"/>
    <w:basedOn w:val="a2"/>
    <w:rsid w:val="005E3F59"/>
  </w:style>
  <w:style w:type="numbering" w:customStyle="1" w:styleId="110">
    <w:name w:val="Нет списка11"/>
    <w:next w:val="a4"/>
    <w:uiPriority w:val="99"/>
    <w:semiHidden/>
    <w:unhideWhenUsed/>
    <w:rsid w:val="005E3F59"/>
  </w:style>
  <w:style w:type="paragraph" w:customStyle="1" w:styleId="LTGliederung1">
    <w:name w:val="???????~LT~Gliederung 1"/>
    <w:rsid w:val="005E3F59"/>
    <w:pPr>
      <w:widowControl w:val="0"/>
      <w:tabs>
        <w:tab w:val="left" w:pos="540"/>
        <w:tab w:val="left" w:pos="707"/>
        <w:tab w:val="left" w:pos="1415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89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suppressAutoHyphens/>
      <w:autoSpaceDE w:val="0"/>
      <w:spacing w:before="60" w:after="0" w:line="100" w:lineRule="atLeast"/>
      <w:ind w:left="540" w:hanging="540"/>
    </w:pPr>
    <w:rPr>
      <w:rFonts w:ascii="Lucida Sans Unicode" w:eastAsia="Lucida Sans Unicode" w:hAnsi="Lucida Sans Unicode" w:cs="Lucida Sans Unicode"/>
      <w:color w:val="000000"/>
      <w:kern w:val="1"/>
      <w:sz w:val="56"/>
      <w:szCs w:val="56"/>
      <w:lang w:val="de-DE" w:eastAsia="fa-IR" w:bidi="fa-IR"/>
    </w:rPr>
  </w:style>
  <w:style w:type="paragraph" w:customStyle="1" w:styleId="ConsPlusNormal">
    <w:name w:val="ConsPlusNormal"/>
    <w:rsid w:val="005E3F5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Normal (Web)"/>
    <w:aliases w:val="Обычный (Web),Обычный (веб)1,Обычный (веб)11"/>
    <w:basedOn w:val="a1"/>
    <w:link w:val="af3"/>
    <w:uiPriority w:val="99"/>
    <w:rsid w:val="005E3F59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17">
    <w:name w:val="Строгий1"/>
    <w:basedOn w:val="a2"/>
    <w:uiPriority w:val="22"/>
    <w:qFormat/>
    <w:rsid w:val="005E3F59"/>
    <w:rPr>
      <w:b/>
      <w:bCs/>
      <w:color w:val="000000"/>
    </w:rPr>
  </w:style>
  <w:style w:type="paragraph" w:customStyle="1" w:styleId="18">
    <w:name w:val="Заголовок1"/>
    <w:basedOn w:val="a1"/>
    <w:next w:val="a1"/>
    <w:qFormat/>
    <w:rsid w:val="005E3F59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character" w:customStyle="1" w:styleId="af4">
    <w:name w:val="Заголовок Знак"/>
    <w:basedOn w:val="a2"/>
    <w:link w:val="af5"/>
    <w:uiPriority w:val="1"/>
    <w:rsid w:val="005E3F59"/>
    <w:rPr>
      <w:rFonts w:ascii="Calibri Light" w:eastAsia="Times New Roman" w:hAnsi="Calibri Light" w:cs="Times New Roman"/>
      <w:color w:val="000000"/>
      <w:sz w:val="56"/>
      <w:szCs w:val="56"/>
    </w:rPr>
  </w:style>
  <w:style w:type="paragraph" w:styleId="af6">
    <w:name w:val="Body Text Indent"/>
    <w:basedOn w:val="a1"/>
    <w:link w:val="af7"/>
    <w:rsid w:val="005E3F5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сновной текст с отступом Знак"/>
    <w:basedOn w:val="a2"/>
    <w:link w:val="af6"/>
    <w:rsid w:val="005E3F5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8">
    <w:name w:val="footnote reference"/>
    <w:basedOn w:val="a2"/>
    <w:uiPriority w:val="99"/>
    <w:rsid w:val="005E3F59"/>
    <w:rPr>
      <w:vertAlign w:val="superscript"/>
    </w:rPr>
  </w:style>
  <w:style w:type="paragraph" w:customStyle="1" w:styleId="msonormalcxspmiddle">
    <w:name w:val="msonormalcxspmiddle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page number"/>
    <w:basedOn w:val="a2"/>
    <w:uiPriority w:val="99"/>
    <w:rsid w:val="005E3F59"/>
  </w:style>
  <w:style w:type="paragraph" w:customStyle="1" w:styleId="Style3">
    <w:name w:val="Style3"/>
    <w:basedOn w:val="a1"/>
    <w:rsid w:val="005E3F59"/>
    <w:pPr>
      <w:widowControl w:val="0"/>
      <w:autoSpaceDE w:val="0"/>
      <w:autoSpaceDN w:val="0"/>
      <w:adjustRightInd w:val="0"/>
      <w:spacing w:after="0" w:line="298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4">
    <w:name w:val="Body Text Indent 3"/>
    <w:basedOn w:val="a1"/>
    <w:link w:val="35"/>
    <w:rsid w:val="005E3F5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5">
    <w:name w:val="Основной текст с отступом 3 Знак"/>
    <w:basedOn w:val="a2"/>
    <w:link w:val="34"/>
    <w:rsid w:val="005E3F5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4">
    <w:name w:val="Body Text Indent 2"/>
    <w:basedOn w:val="a1"/>
    <w:link w:val="25"/>
    <w:rsid w:val="005E3F5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2"/>
    <w:link w:val="24"/>
    <w:rsid w:val="005E3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a">
    <w:name w:val="Содержимое таблицы"/>
    <w:basedOn w:val="a1"/>
    <w:rsid w:val="005E3F59"/>
    <w:pPr>
      <w:widowControl w:val="0"/>
      <w:suppressLineNumbers/>
      <w:suppressAutoHyphens/>
      <w:spacing w:after="0" w:line="240" w:lineRule="auto"/>
    </w:pPr>
    <w:rPr>
      <w:rFonts w:ascii="Times New Roman" w:eastAsia="Arial" w:hAnsi="Times New Roman" w:cs="Arial"/>
      <w:kern w:val="1"/>
      <w:sz w:val="24"/>
      <w:szCs w:val="24"/>
      <w:lang w:eastAsia="hi-IN" w:bidi="hi-IN"/>
    </w:rPr>
  </w:style>
  <w:style w:type="paragraph" w:customStyle="1" w:styleId="afb">
    <w:name w:val="Заголовок таблицы"/>
    <w:basedOn w:val="afa"/>
    <w:rsid w:val="005E3F59"/>
    <w:pPr>
      <w:jc w:val="center"/>
    </w:pPr>
    <w:rPr>
      <w:b/>
      <w:bCs/>
    </w:rPr>
  </w:style>
  <w:style w:type="paragraph" w:customStyle="1" w:styleId="19">
    <w:name w:val="Абзац списка1"/>
    <w:basedOn w:val="a1"/>
    <w:rsid w:val="005E3F59"/>
    <w:pPr>
      <w:ind w:left="720"/>
    </w:pPr>
    <w:rPr>
      <w:rFonts w:ascii="Calibri" w:eastAsia="Times New Roman" w:hAnsi="Calibri" w:cs="Calibri"/>
    </w:rPr>
  </w:style>
  <w:style w:type="character" w:styleId="afc">
    <w:name w:val="Emphasis"/>
    <w:basedOn w:val="a2"/>
    <w:qFormat/>
    <w:rsid w:val="005E3F59"/>
    <w:rPr>
      <w:i/>
      <w:iCs/>
      <w:color w:val="auto"/>
    </w:rPr>
  </w:style>
  <w:style w:type="character" w:customStyle="1" w:styleId="HTML">
    <w:name w:val="Адрес HTML Знак"/>
    <w:basedOn w:val="a2"/>
    <w:link w:val="HTML0"/>
    <w:locked/>
    <w:rsid w:val="005E3F59"/>
    <w:rPr>
      <w:i/>
      <w:iCs/>
      <w:sz w:val="24"/>
      <w:szCs w:val="24"/>
      <w:lang w:eastAsia="ru-RU"/>
    </w:rPr>
  </w:style>
  <w:style w:type="paragraph" w:customStyle="1" w:styleId="HTML1">
    <w:name w:val="Адрес HTML1"/>
    <w:basedOn w:val="a1"/>
    <w:next w:val="HTML0"/>
    <w:rsid w:val="005E3F59"/>
    <w:pPr>
      <w:spacing w:after="0" w:line="240" w:lineRule="auto"/>
    </w:pPr>
    <w:rPr>
      <w:i/>
      <w:iCs/>
      <w:sz w:val="24"/>
      <w:szCs w:val="24"/>
      <w:lang w:eastAsia="ru-RU"/>
    </w:rPr>
  </w:style>
  <w:style w:type="character" w:customStyle="1" w:styleId="HTML10">
    <w:name w:val="Адрес HTML Знак1"/>
    <w:basedOn w:val="a2"/>
    <w:uiPriority w:val="99"/>
    <w:semiHidden/>
    <w:rsid w:val="005E3F59"/>
    <w:rPr>
      <w:rFonts w:eastAsia="Times New Roman"/>
      <w:i/>
      <w:iCs/>
    </w:rPr>
  </w:style>
  <w:style w:type="paragraph" w:styleId="HTML2">
    <w:name w:val="HTML Preformatted"/>
    <w:basedOn w:val="a1"/>
    <w:link w:val="HTML3"/>
    <w:uiPriority w:val="99"/>
    <w:rsid w:val="005E3F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3">
    <w:name w:val="Стандартный HTML Знак"/>
    <w:basedOn w:val="a2"/>
    <w:link w:val="HTML2"/>
    <w:uiPriority w:val="99"/>
    <w:rsid w:val="005E3F5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a">
    <w:name w:val="Знак1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lang w:val="en-US"/>
    </w:rPr>
  </w:style>
  <w:style w:type="character" w:customStyle="1" w:styleId="Zag11">
    <w:name w:val="Zag_11"/>
    <w:rsid w:val="005E3F59"/>
  </w:style>
  <w:style w:type="paragraph" w:customStyle="1" w:styleId="Osnova">
    <w:name w:val="Osnova"/>
    <w:basedOn w:val="a1"/>
    <w:rsid w:val="005E3F59"/>
    <w:pPr>
      <w:widowControl w:val="0"/>
      <w:autoSpaceDE w:val="0"/>
      <w:autoSpaceDN w:val="0"/>
      <w:adjustRightInd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ru-RU"/>
    </w:rPr>
  </w:style>
  <w:style w:type="paragraph" w:customStyle="1" w:styleId="Zag2">
    <w:name w:val="Zag_2"/>
    <w:basedOn w:val="a1"/>
    <w:rsid w:val="005E3F59"/>
    <w:pPr>
      <w:widowControl w:val="0"/>
      <w:autoSpaceDE w:val="0"/>
      <w:autoSpaceDN w:val="0"/>
      <w:adjustRightInd w:val="0"/>
      <w:spacing w:after="129" w:line="291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paragraph" w:customStyle="1" w:styleId="Style13">
    <w:name w:val="Style13"/>
    <w:basedOn w:val="a1"/>
    <w:rsid w:val="005E3F59"/>
    <w:pPr>
      <w:widowControl w:val="0"/>
      <w:autoSpaceDE w:val="0"/>
      <w:autoSpaceDN w:val="0"/>
      <w:adjustRightInd w:val="0"/>
      <w:spacing w:after="0" w:line="212" w:lineRule="exact"/>
      <w:ind w:firstLine="41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basedOn w:val="a2"/>
    <w:rsid w:val="005E3F59"/>
  </w:style>
  <w:style w:type="character" w:customStyle="1" w:styleId="apple-converted-space">
    <w:name w:val="apple-converted-space"/>
    <w:basedOn w:val="a2"/>
    <w:rsid w:val="005E3F59"/>
  </w:style>
  <w:style w:type="character" w:customStyle="1" w:styleId="spelle">
    <w:name w:val="spelle"/>
    <w:basedOn w:val="a2"/>
    <w:rsid w:val="005E3F59"/>
  </w:style>
  <w:style w:type="paragraph" w:customStyle="1" w:styleId="Style1">
    <w:name w:val="Style1"/>
    <w:basedOn w:val="a1"/>
    <w:rsid w:val="005E3F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6">
    <w:name w:val="Body Text 3"/>
    <w:basedOn w:val="a1"/>
    <w:link w:val="37"/>
    <w:uiPriority w:val="99"/>
    <w:rsid w:val="005E3F59"/>
    <w:pPr>
      <w:spacing w:after="0" w:line="240" w:lineRule="auto"/>
    </w:pPr>
    <w:rPr>
      <w:rFonts w:ascii="Times New Roman" w:eastAsia="Times New Roman" w:hAnsi="Times New Roman" w:cs="Times New Roman"/>
      <w:sz w:val="18"/>
      <w:szCs w:val="24"/>
      <w:lang w:eastAsia="ru-RU"/>
    </w:rPr>
  </w:style>
  <w:style w:type="character" w:customStyle="1" w:styleId="37">
    <w:name w:val="Основной текст 3 Знак"/>
    <w:basedOn w:val="a2"/>
    <w:link w:val="36"/>
    <w:uiPriority w:val="99"/>
    <w:rsid w:val="005E3F59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styleId="26">
    <w:name w:val="Body Text 2"/>
    <w:aliases w:val=" Знак2"/>
    <w:basedOn w:val="a1"/>
    <w:link w:val="27"/>
    <w:uiPriority w:val="99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27">
    <w:name w:val="Основной текст 2 Знак"/>
    <w:aliases w:val=" Знак2 Знак"/>
    <w:basedOn w:val="a2"/>
    <w:link w:val="26"/>
    <w:uiPriority w:val="99"/>
    <w:rsid w:val="005E3F59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d">
    <w:name w:val="footnote text"/>
    <w:basedOn w:val="a1"/>
    <w:link w:val="afe"/>
    <w:semiHidden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2"/>
    <w:link w:val="afd"/>
    <w:semiHidden/>
    <w:rsid w:val="005E3F5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f">
    <w:name w:val="Table Theme"/>
    <w:basedOn w:val="a3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basedOn w:val="a2"/>
    <w:uiPriority w:val="99"/>
    <w:rsid w:val="005E3F59"/>
    <w:rPr>
      <w:color w:val="800080"/>
      <w:u w:val="single"/>
    </w:rPr>
  </w:style>
  <w:style w:type="paragraph" w:customStyle="1" w:styleId="Zag1">
    <w:name w:val="Zag_1"/>
    <w:basedOn w:val="a1"/>
    <w:rsid w:val="005E3F59"/>
    <w:pPr>
      <w:widowControl w:val="0"/>
      <w:autoSpaceDE w:val="0"/>
      <w:autoSpaceDN w:val="0"/>
      <w:adjustRightInd w:val="0"/>
      <w:spacing w:after="337" w:line="302" w:lineRule="exact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val="en-US" w:eastAsia="ru-RU"/>
    </w:rPr>
  </w:style>
  <w:style w:type="character" w:customStyle="1" w:styleId="style6">
    <w:name w:val="style6"/>
    <w:basedOn w:val="a2"/>
    <w:rsid w:val="005E3F59"/>
  </w:style>
  <w:style w:type="numbering" w:customStyle="1" w:styleId="28">
    <w:name w:val="Нет списка2"/>
    <w:next w:val="a4"/>
    <w:uiPriority w:val="99"/>
    <w:semiHidden/>
    <w:unhideWhenUsed/>
    <w:rsid w:val="005E3F59"/>
  </w:style>
  <w:style w:type="table" w:customStyle="1" w:styleId="1b">
    <w:name w:val="Сетка таблицы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c">
    <w:name w:val="Тема таблицы1"/>
    <w:basedOn w:val="a3"/>
    <w:next w:val="aff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Balloon Text"/>
    <w:basedOn w:val="a1"/>
    <w:link w:val="aff2"/>
    <w:uiPriority w:val="99"/>
    <w:semiHidden/>
    <w:unhideWhenUsed/>
    <w:rsid w:val="005E3F59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2">
    <w:name w:val="Текст выноски Знак"/>
    <w:basedOn w:val="a2"/>
    <w:link w:val="aff1"/>
    <w:uiPriority w:val="99"/>
    <w:semiHidden/>
    <w:rsid w:val="005E3F59"/>
    <w:rPr>
      <w:rFonts w:ascii="Tahoma" w:eastAsia="Times New Roman" w:hAnsi="Tahoma" w:cs="Tahoma"/>
      <w:sz w:val="16"/>
      <w:szCs w:val="16"/>
    </w:rPr>
  </w:style>
  <w:style w:type="numbering" w:customStyle="1" w:styleId="38">
    <w:name w:val="Нет списка3"/>
    <w:next w:val="a4"/>
    <w:uiPriority w:val="99"/>
    <w:semiHidden/>
    <w:unhideWhenUsed/>
    <w:rsid w:val="005E3F59"/>
  </w:style>
  <w:style w:type="table" w:customStyle="1" w:styleId="29">
    <w:name w:val="Сетка таблицы2"/>
    <w:basedOn w:val="a3"/>
    <w:next w:val="af0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a">
    <w:name w:val="Тема таблицы2"/>
    <w:basedOn w:val="a3"/>
    <w:next w:val="aff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2">
    <w:name w:val="Заголовок №4_"/>
    <w:link w:val="43"/>
    <w:uiPriority w:val="99"/>
    <w:locked/>
    <w:rsid w:val="005E3F59"/>
    <w:rPr>
      <w:rFonts w:ascii="Georgia" w:hAnsi="Georgia" w:cs="Georgia"/>
      <w:b/>
      <w:bCs/>
      <w:color w:val="231F20"/>
      <w:sz w:val="19"/>
      <w:szCs w:val="19"/>
    </w:rPr>
  </w:style>
  <w:style w:type="character" w:customStyle="1" w:styleId="2b">
    <w:name w:val="Колонтитул (2)_"/>
    <w:link w:val="2c"/>
    <w:uiPriority w:val="99"/>
    <w:locked/>
    <w:rsid w:val="005E3F59"/>
    <w:rPr>
      <w:rFonts w:ascii="Times New Roman" w:hAnsi="Times New Roman" w:cs="Times New Roman"/>
    </w:rPr>
  </w:style>
  <w:style w:type="character" w:customStyle="1" w:styleId="aff3">
    <w:name w:val="Оглавление_"/>
    <w:link w:val="aff4"/>
    <w:uiPriority w:val="99"/>
    <w:locked/>
    <w:rsid w:val="005E3F59"/>
    <w:rPr>
      <w:rFonts w:ascii="Georgia" w:hAnsi="Georgia" w:cs="Georgia"/>
      <w:sz w:val="19"/>
      <w:szCs w:val="19"/>
    </w:rPr>
  </w:style>
  <w:style w:type="character" w:customStyle="1" w:styleId="1d">
    <w:name w:val="Основной текст Знак1"/>
    <w:uiPriority w:val="99"/>
    <w:locked/>
    <w:rsid w:val="005E3F59"/>
    <w:rPr>
      <w:rFonts w:ascii="Georgia" w:hAnsi="Georgia" w:cs="Georgia"/>
      <w:sz w:val="19"/>
      <w:szCs w:val="19"/>
    </w:rPr>
  </w:style>
  <w:style w:type="paragraph" w:customStyle="1" w:styleId="43">
    <w:name w:val="Заголовок №4"/>
    <w:basedOn w:val="a1"/>
    <w:link w:val="42"/>
    <w:uiPriority w:val="99"/>
    <w:rsid w:val="005E3F59"/>
    <w:pPr>
      <w:widowControl w:val="0"/>
      <w:spacing w:after="250" w:line="250" w:lineRule="auto"/>
      <w:outlineLvl w:val="3"/>
    </w:pPr>
    <w:rPr>
      <w:rFonts w:ascii="Georgia" w:hAnsi="Georgia" w:cs="Georgia"/>
      <w:b/>
      <w:bCs/>
      <w:color w:val="231F20"/>
      <w:sz w:val="19"/>
      <w:szCs w:val="19"/>
    </w:rPr>
  </w:style>
  <w:style w:type="paragraph" w:customStyle="1" w:styleId="2c">
    <w:name w:val="Колонтитул (2)"/>
    <w:basedOn w:val="a1"/>
    <w:link w:val="2b"/>
    <w:uiPriority w:val="99"/>
    <w:rsid w:val="005E3F59"/>
    <w:pPr>
      <w:widowControl w:val="0"/>
      <w:spacing w:after="0" w:line="240" w:lineRule="auto"/>
    </w:pPr>
    <w:rPr>
      <w:rFonts w:ascii="Times New Roman" w:hAnsi="Times New Roman" w:cs="Times New Roman"/>
    </w:rPr>
  </w:style>
  <w:style w:type="paragraph" w:customStyle="1" w:styleId="aff4">
    <w:name w:val="Оглавление"/>
    <w:basedOn w:val="a1"/>
    <w:link w:val="aff3"/>
    <w:uiPriority w:val="99"/>
    <w:rsid w:val="005E3F59"/>
    <w:pPr>
      <w:widowControl w:val="0"/>
      <w:spacing w:after="50" w:line="314" w:lineRule="auto"/>
      <w:ind w:firstLine="240"/>
    </w:pPr>
    <w:rPr>
      <w:rFonts w:ascii="Georgia" w:hAnsi="Georgia" w:cs="Georgia"/>
      <w:sz w:val="19"/>
      <w:szCs w:val="19"/>
    </w:rPr>
  </w:style>
  <w:style w:type="character" w:customStyle="1" w:styleId="aff5">
    <w:name w:val="Другое_"/>
    <w:link w:val="aff6"/>
    <w:uiPriority w:val="99"/>
    <w:locked/>
    <w:rsid w:val="005E3F59"/>
    <w:rPr>
      <w:rFonts w:ascii="Georgia" w:hAnsi="Georgia" w:cs="Georgia"/>
      <w:sz w:val="19"/>
      <w:szCs w:val="19"/>
    </w:rPr>
  </w:style>
  <w:style w:type="paragraph" w:customStyle="1" w:styleId="aff6">
    <w:name w:val="Другое"/>
    <w:basedOn w:val="a1"/>
    <w:link w:val="aff5"/>
    <w:uiPriority w:val="99"/>
    <w:rsid w:val="005E3F59"/>
    <w:pPr>
      <w:widowControl w:val="0"/>
      <w:spacing w:after="0" w:line="269" w:lineRule="auto"/>
      <w:ind w:firstLine="240"/>
    </w:pPr>
    <w:rPr>
      <w:rFonts w:ascii="Georgia" w:hAnsi="Georgia" w:cs="Georgia"/>
      <w:sz w:val="19"/>
      <w:szCs w:val="19"/>
    </w:rPr>
  </w:style>
  <w:style w:type="character" w:customStyle="1" w:styleId="2d">
    <w:name w:val="Основной текст (2)_"/>
    <w:link w:val="2e"/>
    <w:locked/>
    <w:rsid w:val="005E3F59"/>
    <w:rPr>
      <w:rFonts w:ascii="Tahoma" w:hAnsi="Tahoma" w:cs="Tahoma"/>
      <w:b/>
      <w:bCs/>
      <w:w w:val="80"/>
      <w:sz w:val="20"/>
      <w:szCs w:val="20"/>
    </w:rPr>
  </w:style>
  <w:style w:type="paragraph" w:customStyle="1" w:styleId="2e">
    <w:name w:val="Основной текст (2)"/>
    <w:basedOn w:val="a1"/>
    <w:link w:val="2d"/>
    <w:rsid w:val="005E3F59"/>
    <w:pPr>
      <w:widowControl w:val="0"/>
      <w:spacing w:after="100" w:line="240" w:lineRule="auto"/>
    </w:pPr>
    <w:rPr>
      <w:rFonts w:ascii="Tahoma" w:hAnsi="Tahoma" w:cs="Tahoma"/>
      <w:b/>
      <w:bCs/>
      <w:w w:val="80"/>
      <w:sz w:val="20"/>
      <w:szCs w:val="20"/>
    </w:rPr>
  </w:style>
  <w:style w:type="character" w:customStyle="1" w:styleId="72">
    <w:name w:val="Основной текст (7)_"/>
    <w:link w:val="73"/>
    <w:uiPriority w:val="99"/>
    <w:locked/>
    <w:rsid w:val="005E3F59"/>
    <w:rPr>
      <w:rFonts w:ascii="Tahoma" w:hAnsi="Tahoma" w:cs="Tahoma"/>
      <w:b/>
      <w:bCs/>
      <w:color w:val="231F20"/>
      <w:sz w:val="18"/>
      <w:szCs w:val="18"/>
    </w:rPr>
  </w:style>
  <w:style w:type="paragraph" w:customStyle="1" w:styleId="73">
    <w:name w:val="Основной текст (7)"/>
    <w:basedOn w:val="a1"/>
    <w:link w:val="72"/>
    <w:uiPriority w:val="99"/>
    <w:rsid w:val="005E3F59"/>
    <w:pPr>
      <w:widowControl w:val="0"/>
      <w:spacing w:after="40" w:line="254" w:lineRule="auto"/>
    </w:pPr>
    <w:rPr>
      <w:rFonts w:ascii="Tahoma" w:hAnsi="Tahoma" w:cs="Tahoma"/>
      <w:b/>
      <w:bCs/>
      <w:color w:val="231F20"/>
      <w:sz w:val="18"/>
      <w:szCs w:val="18"/>
    </w:rPr>
  </w:style>
  <w:style w:type="character" w:customStyle="1" w:styleId="CharAttribute484">
    <w:name w:val="CharAttribute484"/>
    <w:uiPriority w:val="99"/>
    <w:rsid w:val="005E3F59"/>
    <w:rPr>
      <w:rFonts w:ascii="Times New Roman" w:eastAsia="Times New Roman"/>
      <w:i/>
      <w:sz w:val="28"/>
    </w:rPr>
  </w:style>
  <w:style w:type="paragraph" w:customStyle="1" w:styleId="ParaAttribute16">
    <w:name w:val="ParaAttribute16"/>
    <w:uiPriority w:val="99"/>
    <w:rsid w:val="005E3F59"/>
    <w:pPr>
      <w:spacing w:after="0" w:line="240" w:lineRule="auto"/>
      <w:ind w:left="108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customStyle="1" w:styleId="msolistparagraph0">
    <w:name w:val="msolistparagraph"/>
    <w:basedOn w:val="a1"/>
    <w:uiPriority w:val="99"/>
    <w:rsid w:val="005E3F59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FR1">
    <w:name w:val="FR1"/>
    <w:uiPriority w:val="99"/>
    <w:rsid w:val="005E3F59"/>
    <w:pPr>
      <w:widowControl w:val="0"/>
      <w:autoSpaceDE w:val="0"/>
      <w:autoSpaceDN w:val="0"/>
      <w:adjustRightInd w:val="0"/>
      <w:spacing w:before="80" w:after="0" w:line="240" w:lineRule="auto"/>
      <w:jc w:val="both"/>
    </w:pPr>
    <w:rPr>
      <w:rFonts w:ascii="Arial" w:eastAsia="Times New Roman" w:hAnsi="Arial" w:cs="Arial"/>
      <w:i/>
      <w:iCs/>
      <w:lang w:eastAsia="ru-RU"/>
    </w:rPr>
  </w:style>
  <w:style w:type="character" w:customStyle="1" w:styleId="1e">
    <w:name w:val="Дата1"/>
    <w:basedOn w:val="a2"/>
    <w:rsid w:val="005E3F59"/>
  </w:style>
  <w:style w:type="character" w:customStyle="1" w:styleId="entry-date">
    <w:name w:val="entry-date"/>
    <w:basedOn w:val="a2"/>
    <w:rsid w:val="005E3F59"/>
  </w:style>
  <w:style w:type="character" w:customStyle="1" w:styleId="nobr">
    <w:name w:val="nobr"/>
    <w:basedOn w:val="a2"/>
    <w:rsid w:val="005E3F59"/>
  </w:style>
  <w:style w:type="paragraph" w:customStyle="1" w:styleId="ParaAttribute0">
    <w:name w:val="ParaAttribute0"/>
    <w:rsid w:val="005E3F59"/>
    <w:pPr>
      <w:spacing w:after="0" w:line="240" w:lineRule="auto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269">
    <w:name w:val="CharAttribute269"/>
    <w:rsid w:val="005E3F59"/>
    <w:rPr>
      <w:rFonts w:ascii="Times New Roman" w:eastAsia="Times New Roman"/>
      <w:i/>
      <w:sz w:val="28"/>
    </w:rPr>
  </w:style>
  <w:style w:type="character" w:customStyle="1" w:styleId="CharAttribute285">
    <w:name w:val="CharAttribute285"/>
    <w:rsid w:val="005E3F59"/>
    <w:rPr>
      <w:rFonts w:ascii="Times New Roman" w:eastAsia="Times New Roman"/>
      <w:sz w:val="28"/>
    </w:rPr>
  </w:style>
  <w:style w:type="character" w:customStyle="1" w:styleId="CharAttribute3">
    <w:name w:val="CharAttribute3"/>
    <w:rsid w:val="005E3F59"/>
    <w:rPr>
      <w:rFonts w:ascii="Times New Roman" w:eastAsia="Batang" w:hAnsi="Batang"/>
      <w:sz w:val="28"/>
    </w:rPr>
  </w:style>
  <w:style w:type="paragraph" w:customStyle="1" w:styleId="ParaAttribute10">
    <w:name w:val="ParaAttribute10"/>
    <w:uiPriority w:val="99"/>
    <w:rsid w:val="005E3F59"/>
    <w:pPr>
      <w:spacing w:after="0" w:line="240" w:lineRule="auto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CharAttribute485">
    <w:name w:val="CharAttribute485"/>
    <w:uiPriority w:val="99"/>
    <w:rsid w:val="005E3F59"/>
    <w:rPr>
      <w:rFonts w:ascii="Times New Roman" w:eastAsia="Times New Roman"/>
      <w:i/>
      <w:sz w:val="22"/>
    </w:rPr>
  </w:style>
  <w:style w:type="character" w:customStyle="1" w:styleId="CharAttribute501">
    <w:name w:val="CharAttribute501"/>
    <w:uiPriority w:val="99"/>
    <w:rsid w:val="005E3F59"/>
    <w:rPr>
      <w:rFonts w:ascii="Times New Roman" w:eastAsia="Times New Roman"/>
      <w:i/>
      <w:sz w:val="28"/>
      <w:u w:val="single"/>
    </w:rPr>
  </w:style>
  <w:style w:type="character" w:customStyle="1" w:styleId="CharAttribute502">
    <w:name w:val="CharAttribute502"/>
    <w:rsid w:val="005E3F59"/>
    <w:rPr>
      <w:rFonts w:ascii="Times New Roman" w:eastAsia="Times New Roman"/>
      <w:i/>
      <w:sz w:val="28"/>
    </w:rPr>
  </w:style>
  <w:style w:type="character" w:customStyle="1" w:styleId="CharAttribute504">
    <w:name w:val="CharAttribute504"/>
    <w:rsid w:val="005E3F59"/>
    <w:rPr>
      <w:rFonts w:ascii="Times New Roman" w:eastAsia="Times New Roman"/>
      <w:sz w:val="28"/>
    </w:rPr>
  </w:style>
  <w:style w:type="character" w:customStyle="1" w:styleId="CharAttribute511">
    <w:name w:val="CharAttribute511"/>
    <w:uiPriority w:val="99"/>
    <w:rsid w:val="005E3F59"/>
    <w:rPr>
      <w:rFonts w:ascii="Times New Roman" w:eastAsia="Times New Roman"/>
      <w:sz w:val="28"/>
    </w:rPr>
  </w:style>
  <w:style w:type="character" w:customStyle="1" w:styleId="CharAttribute0">
    <w:name w:val="CharAttribute0"/>
    <w:rsid w:val="005E3F59"/>
    <w:rPr>
      <w:rFonts w:ascii="Times New Roman" w:eastAsia="Times New Roman" w:hAnsi="Times New Roman"/>
      <w:sz w:val="28"/>
    </w:rPr>
  </w:style>
  <w:style w:type="character" w:customStyle="1" w:styleId="CharAttribute512">
    <w:name w:val="CharAttribute512"/>
    <w:rsid w:val="005E3F59"/>
    <w:rPr>
      <w:rFonts w:ascii="Times New Roman" w:eastAsia="Times New Roman"/>
      <w:sz w:val="28"/>
    </w:rPr>
  </w:style>
  <w:style w:type="paragraph" w:customStyle="1" w:styleId="ParaAttribute38">
    <w:name w:val="ParaAttribute38"/>
    <w:rsid w:val="005E3F59"/>
    <w:pPr>
      <w:spacing w:after="0" w:line="240" w:lineRule="auto"/>
      <w:ind w:right="-1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character" w:customStyle="1" w:styleId="dg-libraryrate--title">
    <w:name w:val="dg-library__rate--title"/>
    <w:basedOn w:val="a2"/>
    <w:rsid w:val="005E3F59"/>
  </w:style>
  <w:style w:type="character" w:customStyle="1" w:styleId="62">
    <w:name w:val="Основной текст (6)_"/>
    <w:link w:val="63"/>
    <w:uiPriority w:val="99"/>
    <w:locked/>
    <w:rsid w:val="005E3F59"/>
    <w:rPr>
      <w:rFonts w:ascii="Arial" w:hAnsi="Arial" w:cs="Arial"/>
      <w:b/>
      <w:bCs/>
      <w:color w:val="231F20"/>
      <w:sz w:val="19"/>
      <w:szCs w:val="19"/>
    </w:rPr>
  </w:style>
  <w:style w:type="paragraph" w:customStyle="1" w:styleId="63">
    <w:name w:val="Основной текст (6)"/>
    <w:basedOn w:val="a1"/>
    <w:link w:val="62"/>
    <w:uiPriority w:val="99"/>
    <w:rsid w:val="005E3F59"/>
    <w:pPr>
      <w:widowControl w:val="0"/>
      <w:spacing w:after="120" w:line="264" w:lineRule="auto"/>
    </w:pPr>
    <w:rPr>
      <w:rFonts w:ascii="Arial" w:hAnsi="Arial" w:cs="Arial"/>
      <w:b/>
      <w:bCs/>
      <w:color w:val="231F20"/>
      <w:sz w:val="19"/>
      <w:szCs w:val="19"/>
    </w:rPr>
  </w:style>
  <w:style w:type="paragraph" w:customStyle="1" w:styleId="TableParagraph">
    <w:name w:val="Table Paragraph"/>
    <w:basedOn w:val="a1"/>
    <w:uiPriority w:val="1"/>
    <w:qFormat/>
    <w:rsid w:val="005E3F59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ParagraphStyle">
    <w:name w:val="[No Paragraph Style]"/>
    <w:rsid w:val="005E3F5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 w:eastAsia="ru-RU"/>
    </w:rPr>
  </w:style>
  <w:style w:type="paragraph" w:customStyle="1" w:styleId="table-head">
    <w:name w:val="table-head"/>
    <w:basedOn w:val="a1"/>
    <w:uiPriority w:val="99"/>
    <w:rsid w:val="005E3F59"/>
    <w:pPr>
      <w:tabs>
        <w:tab w:val="left" w:pos="567"/>
      </w:tabs>
      <w:autoSpaceDE w:val="0"/>
      <w:autoSpaceDN w:val="0"/>
      <w:adjustRightInd w:val="0"/>
      <w:spacing w:after="100" w:line="200" w:lineRule="atLeast"/>
      <w:jc w:val="center"/>
      <w:textAlignment w:val="center"/>
    </w:pPr>
    <w:rPr>
      <w:rFonts w:ascii="SchoolBookSanPin-Bold" w:eastAsia="Times New Roman" w:hAnsi="SchoolBookSanPin-Bold" w:cs="SchoolBookSanPin-Bold"/>
      <w:b/>
      <w:bCs/>
      <w:color w:val="000000"/>
      <w:sz w:val="18"/>
      <w:szCs w:val="18"/>
      <w:lang w:eastAsia="ru-RU"/>
    </w:rPr>
  </w:style>
  <w:style w:type="paragraph" w:customStyle="1" w:styleId="body">
    <w:name w:val="body"/>
    <w:basedOn w:val="NoParagraphStyle"/>
    <w:uiPriority w:val="99"/>
    <w:rsid w:val="005E3F59"/>
    <w:pPr>
      <w:widowControl/>
      <w:spacing w:line="240" w:lineRule="atLeast"/>
      <w:ind w:firstLine="227"/>
      <w:jc w:val="both"/>
    </w:pPr>
    <w:rPr>
      <w:rFonts w:ascii="Times New Roman" w:hAnsi="Times New Roman" w:cs="SchoolBookSanPin"/>
      <w:sz w:val="20"/>
      <w:szCs w:val="20"/>
      <w:lang w:val="ru-RU"/>
    </w:rPr>
  </w:style>
  <w:style w:type="paragraph" w:customStyle="1" w:styleId="h3">
    <w:name w:val="h3"/>
    <w:basedOn w:val="a1"/>
    <w:uiPriority w:val="99"/>
    <w:rsid w:val="005E3F59"/>
    <w:pPr>
      <w:keepNext/>
      <w:suppressAutoHyphens/>
      <w:autoSpaceDE w:val="0"/>
      <w:autoSpaceDN w:val="0"/>
      <w:adjustRightInd w:val="0"/>
      <w:spacing w:before="360" w:after="240" w:line="240" w:lineRule="atLeast"/>
      <w:textAlignment w:val="center"/>
    </w:pPr>
    <w:rPr>
      <w:rFonts w:ascii="Times New Roman" w:eastAsia="Times New Roman" w:hAnsi="Times New Roman" w:cs="OfficinaSansExtraBoldITC-Reg"/>
      <w:b/>
      <w:bCs/>
      <w:color w:val="000000"/>
      <w:position w:val="6"/>
      <w:lang w:eastAsia="ru-RU"/>
    </w:rPr>
  </w:style>
  <w:style w:type="character" w:customStyle="1" w:styleId="Italic">
    <w:name w:val="Italic"/>
    <w:uiPriority w:val="99"/>
    <w:rsid w:val="005E3F59"/>
    <w:rPr>
      <w:i/>
      <w:iCs/>
    </w:rPr>
  </w:style>
  <w:style w:type="character" w:customStyle="1" w:styleId="Bold">
    <w:name w:val="Bold"/>
    <w:uiPriority w:val="99"/>
    <w:rsid w:val="005E3F59"/>
    <w:rPr>
      <w:rFonts w:ascii="Times New Roman" w:hAnsi="Times New Roman"/>
      <w:b/>
      <w:bCs/>
    </w:rPr>
  </w:style>
  <w:style w:type="character" w:customStyle="1" w:styleId="BoldItalic">
    <w:name w:val="Bold_Italic"/>
    <w:uiPriority w:val="99"/>
    <w:rsid w:val="005E3F59"/>
    <w:rPr>
      <w:b/>
      <w:bCs/>
      <w:i/>
      <w:iCs/>
    </w:rPr>
  </w:style>
  <w:style w:type="table" w:customStyle="1" w:styleId="TableNormal1">
    <w:name w:val="Table Normal1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9">
    <w:name w:val="Сетка таблицы3"/>
    <w:basedOn w:val="a3"/>
    <w:next w:val="af0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7">
    <w:name w:val="annotation reference"/>
    <w:basedOn w:val="a2"/>
    <w:uiPriority w:val="99"/>
    <w:semiHidden/>
    <w:unhideWhenUsed/>
    <w:rsid w:val="005E3F59"/>
    <w:rPr>
      <w:sz w:val="16"/>
      <w:szCs w:val="16"/>
    </w:rPr>
  </w:style>
  <w:style w:type="paragraph" w:customStyle="1" w:styleId="1f">
    <w:name w:val="Тема примечания1"/>
    <w:basedOn w:val="a9"/>
    <w:next w:val="a9"/>
    <w:uiPriority w:val="99"/>
    <w:semiHidden/>
    <w:unhideWhenUsed/>
    <w:rsid w:val="005E3F59"/>
    <w:pPr>
      <w:widowControl/>
      <w:spacing w:after="160"/>
    </w:pPr>
    <w:rPr>
      <w:rFonts w:ascii="Calibri" w:hAnsi="Calibri" w:cs="Times New Roman"/>
      <w:b/>
      <w:bCs/>
      <w:color w:val="auto"/>
      <w:lang w:eastAsia="en-US"/>
    </w:rPr>
  </w:style>
  <w:style w:type="character" w:customStyle="1" w:styleId="aff8">
    <w:name w:val="Тема примечания Знак"/>
    <w:basedOn w:val="aa"/>
    <w:link w:val="aff9"/>
    <w:uiPriority w:val="99"/>
    <w:semiHidden/>
    <w:rsid w:val="005E3F59"/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3a">
    <w:name w:val="Заголовок №3"/>
    <w:basedOn w:val="a1"/>
    <w:rsid w:val="005E3F59"/>
    <w:pPr>
      <w:keepNext/>
      <w:keepLines/>
      <w:widowControl w:val="0"/>
      <w:tabs>
        <w:tab w:val="left" w:pos="649"/>
      </w:tabs>
      <w:spacing w:after="60" w:line="257" w:lineRule="auto"/>
      <w:outlineLvl w:val="1"/>
    </w:pPr>
    <w:rPr>
      <w:rFonts w:ascii="Arial" w:eastAsia="Arial" w:hAnsi="Arial" w:cs="Arial"/>
      <w:b/>
      <w:bCs/>
      <w:color w:val="231E20"/>
      <w:sz w:val="20"/>
      <w:szCs w:val="20"/>
    </w:rPr>
  </w:style>
  <w:style w:type="table" w:customStyle="1" w:styleId="52">
    <w:name w:val="Сетка таблицы5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0">
    <w:name w:val="Название объекта1"/>
    <w:basedOn w:val="a1"/>
    <w:next w:val="a1"/>
    <w:uiPriority w:val="35"/>
    <w:unhideWhenUsed/>
    <w:qFormat/>
    <w:rsid w:val="005E3F59"/>
    <w:pPr>
      <w:spacing w:after="200" w:line="240" w:lineRule="auto"/>
    </w:pPr>
    <w:rPr>
      <w:rFonts w:eastAsia="Times New Roman"/>
      <w:i/>
      <w:iCs/>
      <w:color w:val="44546A"/>
      <w:sz w:val="18"/>
      <w:szCs w:val="18"/>
    </w:rPr>
  </w:style>
  <w:style w:type="paragraph" w:customStyle="1" w:styleId="1f1">
    <w:name w:val="Подзаголовок1"/>
    <w:basedOn w:val="a1"/>
    <w:next w:val="a1"/>
    <w:qFormat/>
    <w:rsid w:val="005E3F59"/>
    <w:pPr>
      <w:numPr>
        <w:ilvl w:val="1"/>
      </w:numPr>
    </w:pPr>
    <w:rPr>
      <w:rFonts w:eastAsia="Times New Roman"/>
      <w:color w:val="5A5A5A"/>
      <w:spacing w:val="10"/>
    </w:rPr>
  </w:style>
  <w:style w:type="character" w:customStyle="1" w:styleId="affa">
    <w:name w:val="Подзаголовок Знак"/>
    <w:basedOn w:val="a2"/>
    <w:link w:val="affb"/>
    <w:uiPriority w:val="11"/>
    <w:rsid w:val="005E3F59"/>
    <w:rPr>
      <w:rFonts w:eastAsia="Times New Roman"/>
      <w:color w:val="5A5A5A"/>
      <w:spacing w:val="10"/>
    </w:rPr>
  </w:style>
  <w:style w:type="paragraph" w:customStyle="1" w:styleId="211">
    <w:name w:val="Цитата 21"/>
    <w:basedOn w:val="a1"/>
    <w:next w:val="a1"/>
    <w:uiPriority w:val="29"/>
    <w:qFormat/>
    <w:rsid w:val="005E3F59"/>
    <w:pPr>
      <w:spacing w:before="160"/>
      <w:ind w:left="720" w:right="720"/>
    </w:pPr>
    <w:rPr>
      <w:rFonts w:eastAsia="Times New Roman"/>
      <w:i/>
      <w:iCs/>
      <w:color w:val="000000"/>
    </w:rPr>
  </w:style>
  <w:style w:type="character" w:customStyle="1" w:styleId="2f">
    <w:name w:val="Цитата 2 Знак"/>
    <w:basedOn w:val="a2"/>
    <w:link w:val="2f0"/>
    <w:uiPriority w:val="29"/>
    <w:rsid w:val="005E3F59"/>
    <w:rPr>
      <w:rFonts w:eastAsia="Times New Roman"/>
      <w:i/>
      <w:iCs/>
      <w:color w:val="000000"/>
    </w:rPr>
  </w:style>
  <w:style w:type="paragraph" w:customStyle="1" w:styleId="1f2">
    <w:name w:val="Выделенная цитата1"/>
    <w:basedOn w:val="a1"/>
    <w:next w:val="a1"/>
    <w:uiPriority w:val="30"/>
    <w:qFormat/>
    <w:rsid w:val="005E3F59"/>
    <w:pPr>
      <w:pBdr>
        <w:top w:val="single" w:sz="24" w:space="1" w:color="F2F2F2"/>
        <w:bottom w:val="single" w:sz="24" w:space="1" w:color="F2F2F2"/>
      </w:pBdr>
      <w:shd w:val="clear" w:color="auto" w:fill="F2F2F2"/>
      <w:spacing w:before="240" w:after="240"/>
      <w:ind w:left="936" w:right="936"/>
      <w:jc w:val="center"/>
    </w:pPr>
    <w:rPr>
      <w:rFonts w:eastAsia="Times New Roman"/>
      <w:color w:val="000000"/>
    </w:rPr>
  </w:style>
  <w:style w:type="character" w:customStyle="1" w:styleId="affc">
    <w:name w:val="Выделенная цитата Знак"/>
    <w:basedOn w:val="a2"/>
    <w:link w:val="affd"/>
    <w:uiPriority w:val="30"/>
    <w:rsid w:val="005E3F59"/>
    <w:rPr>
      <w:rFonts w:eastAsia="Times New Roman"/>
      <w:color w:val="000000"/>
      <w:shd w:val="clear" w:color="auto" w:fill="F2F2F2"/>
    </w:rPr>
  </w:style>
  <w:style w:type="character" w:customStyle="1" w:styleId="1f3">
    <w:name w:val="Слабое выделение1"/>
    <w:basedOn w:val="a2"/>
    <w:uiPriority w:val="19"/>
    <w:qFormat/>
    <w:rsid w:val="005E3F59"/>
    <w:rPr>
      <w:i/>
      <w:iCs/>
      <w:color w:val="404040"/>
    </w:rPr>
  </w:style>
  <w:style w:type="character" w:styleId="affe">
    <w:name w:val="Intense Emphasis"/>
    <w:basedOn w:val="a2"/>
    <w:uiPriority w:val="21"/>
    <w:qFormat/>
    <w:rsid w:val="005E3F59"/>
    <w:rPr>
      <w:b/>
      <w:bCs/>
      <w:i/>
      <w:iCs/>
      <w:caps/>
    </w:rPr>
  </w:style>
  <w:style w:type="character" w:customStyle="1" w:styleId="1f4">
    <w:name w:val="Слабая ссылка1"/>
    <w:basedOn w:val="a2"/>
    <w:uiPriority w:val="31"/>
    <w:qFormat/>
    <w:rsid w:val="005E3F59"/>
    <w:rPr>
      <w:smallCaps/>
      <w:color w:val="404040"/>
      <w:u w:val="single" w:color="7F7F7F"/>
    </w:rPr>
  </w:style>
  <w:style w:type="character" w:styleId="afff">
    <w:name w:val="Intense Reference"/>
    <w:basedOn w:val="a2"/>
    <w:uiPriority w:val="32"/>
    <w:qFormat/>
    <w:rsid w:val="005E3F59"/>
    <w:rPr>
      <w:b/>
      <w:bCs/>
      <w:smallCaps/>
      <w:u w:val="single"/>
    </w:rPr>
  </w:style>
  <w:style w:type="character" w:styleId="afff0">
    <w:name w:val="Book Title"/>
    <w:basedOn w:val="a2"/>
    <w:uiPriority w:val="33"/>
    <w:qFormat/>
    <w:rsid w:val="005E3F59"/>
    <w:rPr>
      <w:b w:val="0"/>
      <w:bCs w:val="0"/>
      <w:smallCaps/>
      <w:spacing w:val="5"/>
    </w:rPr>
  </w:style>
  <w:style w:type="table" w:customStyle="1" w:styleId="111">
    <w:name w:val="Сетка таблицы11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6">
    <w:name w:val="c6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2"/>
    <w:rsid w:val="005E3F59"/>
  </w:style>
  <w:style w:type="character" w:customStyle="1" w:styleId="c26">
    <w:name w:val="c26"/>
    <w:basedOn w:val="a2"/>
    <w:rsid w:val="005E3F59"/>
  </w:style>
  <w:style w:type="character" w:customStyle="1" w:styleId="c11">
    <w:name w:val="c11"/>
    <w:basedOn w:val="a2"/>
    <w:rsid w:val="005E3F59"/>
  </w:style>
  <w:style w:type="character" w:customStyle="1" w:styleId="c13">
    <w:name w:val="c13"/>
    <w:basedOn w:val="a2"/>
    <w:rsid w:val="005E3F59"/>
  </w:style>
  <w:style w:type="paragraph" w:customStyle="1" w:styleId="c2">
    <w:name w:val="c2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2"/>
    <w:rsid w:val="005E3F59"/>
  </w:style>
  <w:style w:type="character" w:customStyle="1" w:styleId="af3">
    <w:name w:val="Обычный (веб) Знак"/>
    <w:aliases w:val="Обычный (Web) Знак,Обычный (веб)1 Знак,Обычный (веб)11 Знак"/>
    <w:basedOn w:val="a2"/>
    <w:link w:val="af2"/>
    <w:uiPriority w:val="99"/>
    <w:rsid w:val="005E3F59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NoSpacingChar">
    <w:name w:val="No Spacing Char"/>
    <w:link w:val="16"/>
    <w:locked/>
    <w:rsid w:val="005E3F59"/>
    <w:rPr>
      <w:rFonts w:ascii="Calibri" w:eastAsia="Calibri" w:hAnsi="Calibri" w:cs="Times New Roman"/>
      <w:szCs w:val="20"/>
      <w:lang w:eastAsia="ru-RU"/>
    </w:rPr>
  </w:style>
  <w:style w:type="paragraph" w:customStyle="1" w:styleId="msonormal0">
    <w:name w:val="msonormal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2"/>
    <w:rsid w:val="005E3F59"/>
  </w:style>
  <w:style w:type="paragraph" w:customStyle="1" w:styleId="p43">
    <w:name w:val="p43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2"/>
    <w:rsid w:val="005E3F59"/>
  </w:style>
  <w:style w:type="paragraph" w:customStyle="1" w:styleId="c9">
    <w:name w:val="c9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pt">
    <w:name w:val="Основной текст + 9 pt"/>
    <w:basedOn w:val="a2"/>
    <w:rsid w:val="005E3F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1pt">
    <w:name w:val="Основной текст + 11 pt;Курсив"/>
    <w:basedOn w:val="a2"/>
    <w:rsid w:val="005E3F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2"/>
      <w:szCs w:val="22"/>
      <w:shd w:val="clear" w:color="auto" w:fill="FFFFFF"/>
    </w:rPr>
  </w:style>
  <w:style w:type="paragraph" w:customStyle="1" w:styleId="2f1">
    <w:name w:val="Основной текст2"/>
    <w:basedOn w:val="a1"/>
    <w:rsid w:val="005E3F59"/>
    <w:pPr>
      <w:shd w:val="clear" w:color="auto" w:fill="FFFFFF"/>
      <w:spacing w:after="720" w:line="202" w:lineRule="exact"/>
      <w:ind w:hanging="180"/>
      <w:jc w:val="right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customStyle="1" w:styleId="c1">
    <w:name w:val="c1"/>
    <w:basedOn w:val="a2"/>
    <w:rsid w:val="005E3F59"/>
  </w:style>
  <w:style w:type="paragraph" w:customStyle="1" w:styleId="c33">
    <w:name w:val="c33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3">
    <w:name w:val="Основной текст (5)_"/>
    <w:basedOn w:val="a2"/>
    <w:link w:val="54"/>
    <w:rsid w:val="005E3F59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5E3F59"/>
    <w:pPr>
      <w:shd w:val="clear" w:color="auto" w:fill="FFFFFF"/>
      <w:spacing w:after="0" w:line="0" w:lineRule="atLeast"/>
    </w:pPr>
    <w:rPr>
      <w:rFonts w:ascii="Arial" w:eastAsia="Arial" w:hAnsi="Arial" w:cs="Arial"/>
      <w:sz w:val="19"/>
      <w:szCs w:val="19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basedOn w:val="a2"/>
    <w:rsid w:val="005E3F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1"/>
    <w:rsid w:val="005E3F59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2"/>
    <w:rsid w:val="005E3F59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c4">
    <w:name w:val="c4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258342,bqiaagaaeyqcaaagiaiaaapx4gmabf/iawaaaaaaaaaaaaaaaaaaaaaaaaaaaaaaaaaaaaaaaaaaaaaaaaaaaaaaaaaaaaaaaaaaaaaaaaaaaaaaaaaaaaaaaaaaaaaaaaaaaaaaaaaaaaaaaaaaaaaaaaaaaaaaaaaaaaaaaaaaaaaaaaaaaaaaaaaaaaaaaaaaaaaaaaaaaaaaaaaaaaaaaaaaaaaaaaaaaa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Normal2">
    <w:name w:val="Table Normal2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idgetinline">
    <w:name w:val="_widgetinline"/>
    <w:basedOn w:val="a2"/>
    <w:rsid w:val="005E3F59"/>
  </w:style>
  <w:style w:type="character" w:customStyle="1" w:styleId="1f5">
    <w:name w:val="Основной текст1"/>
    <w:basedOn w:val="a2"/>
    <w:rsid w:val="005E3F5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/>
    </w:rPr>
  </w:style>
  <w:style w:type="character" w:customStyle="1" w:styleId="afff1">
    <w:name w:val="Основной текст + Полужирный;Курсив"/>
    <w:basedOn w:val="a2"/>
    <w:rsid w:val="005E3F59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1pt">
    <w:name w:val="Основной текст + Полужирный;Курсив;Интервал 1 pt"/>
    <w:basedOn w:val="a2"/>
    <w:rsid w:val="005E3F59"/>
    <w:rPr>
      <w:rFonts w:ascii="Arial" w:eastAsia="Arial" w:hAnsi="Arial" w:cs="Arial"/>
      <w:b/>
      <w:bCs/>
      <w:i/>
      <w:iCs/>
      <w:smallCaps w:val="0"/>
      <w:strike w:val="0"/>
      <w:color w:val="000000"/>
      <w:spacing w:val="2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fff2">
    <w:name w:val="Основной текст + Курсив"/>
    <w:basedOn w:val="a2"/>
    <w:rsid w:val="005E3F5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afff3">
    <w:name w:val="Основной текст + Полужирный"/>
    <w:basedOn w:val="a2"/>
    <w:rsid w:val="005E3F59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/>
    </w:rPr>
  </w:style>
  <w:style w:type="character" w:customStyle="1" w:styleId="Arial95pt">
    <w:name w:val="Основной текст + Arial;9;5 pt;Курсив"/>
    <w:basedOn w:val="a2"/>
    <w:rsid w:val="005E3F59"/>
    <w:rPr>
      <w:rFonts w:ascii="Arial" w:eastAsia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Exact">
    <w:name w:val="Основной текст Exact"/>
    <w:basedOn w:val="a2"/>
    <w:rsid w:val="005E3F59"/>
    <w:rPr>
      <w:rFonts w:ascii="Arial" w:eastAsia="Arial" w:hAnsi="Arial" w:cs="Arial"/>
      <w:b w:val="0"/>
      <w:bCs w:val="0"/>
      <w:i w:val="0"/>
      <w:iCs w:val="0"/>
      <w:smallCaps w:val="0"/>
      <w:strike w:val="0"/>
      <w:spacing w:val="1"/>
      <w:sz w:val="18"/>
      <w:szCs w:val="18"/>
      <w:u w:val="none"/>
    </w:rPr>
  </w:style>
  <w:style w:type="paragraph" w:styleId="afff4">
    <w:name w:val="List"/>
    <w:basedOn w:val="a1"/>
    <w:uiPriority w:val="99"/>
    <w:unhideWhenUsed/>
    <w:rsid w:val="005E3F59"/>
    <w:pPr>
      <w:spacing w:after="200" w:line="276" w:lineRule="auto"/>
      <w:ind w:left="360" w:hanging="360"/>
      <w:contextualSpacing/>
    </w:pPr>
    <w:rPr>
      <w:rFonts w:eastAsia="Times New Roman"/>
      <w:lang w:val="en-US"/>
    </w:rPr>
  </w:style>
  <w:style w:type="paragraph" w:styleId="2f2">
    <w:name w:val="List 2"/>
    <w:basedOn w:val="a1"/>
    <w:uiPriority w:val="99"/>
    <w:unhideWhenUsed/>
    <w:rsid w:val="005E3F59"/>
    <w:pPr>
      <w:spacing w:after="200" w:line="276" w:lineRule="auto"/>
      <w:ind w:left="720" w:hanging="360"/>
      <w:contextualSpacing/>
    </w:pPr>
    <w:rPr>
      <w:rFonts w:eastAsia="Times New Roman"/>
      <w:lang w:val="en-US"/>
    </w:rPr>
  </w:style>
  <w:style w:type="paragraph" w:styleId="3b">
    <w:name w:val="List 3"/>
    <w:basedOn w:val="a1"/>
    <w:uiPriority w:val="99"/>
    <w:unhideWhenUsed/>
    <w:rsid w:val="005E3F59"/>
    <w:pPr>
      <w:spacing w:after="200" w:line="276" w:lineRule="auto"/>
      <w:ind w:left="1080" w:hanging="360"/>
      <w:contextualSpacing/>
    </w:pPr>
    <w:rPr>
      <w:rFonts w:eastAsia="Times New Roman"/>
      <w:lang w:val="en-US"/>
    </w:rPr>
  </w:style>
  <w:style w:type="paragraph" w:styleId="a0">
    <w:name w:val="List Bullet"/>
    <w:basedOn w:val="a1"/>
    <w:uiPriority w:val="99"/>
    <w:unhideWhenUsed/>
    <w:rsid w:val="005E3F59"/>
    <w:pPr>
      <w:numPr>
        <w:numId w:val="2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20">
    <w:name w:val="List Bullet 2"/>
    <w:basedOn w:val="a1"/>
    <w:uiPriority w:val="99"/>
    <w:unhideWhenUsed/>
    <w:rsid w:val="005E3F59"/>
    <w:pPr>
      <w:numPr>
        <w:numId w:val="3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30">
    <w:name w:val="List Bullet 3"/>
    <w:basedOn w:val="a1"/>
    <w:uiPriority w:val="99"/>
    <w:unhideWhenUsed/>
    <w:rsid w:val="005E3F59"/>
    <w:pPr>
      <w:numPr>
        <w:numId w:val="4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a">
    <w:name w:val="List Number"/>
    <w:basedOn w:val="a1"/>
    <w:uiPriority w:val="99"/>
    <w:unhideWhenUsed/>
    <w:rsid w:val="005E3F59"/>
    <w:pPr>
      <w:numPr>
        <w:numId w:val="5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2">
    <w:name w:val="List Number 2"/>
    <w:basedOn w:val="a1"/>
    <w:uiPriority w:val="99"/>
    <w:unhideWhenUsed/>
    <w:rsid w:val="005E3F59"/>
    <w:pPr>
      <w:numPr>
        <w:numId w:val="6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3">
    <w:name w:val="List Number 3"/>
    <w:basedOn w:val="a1"/>
    <w:uiPriority w:val="99"/>
    <w:unhideWhenUsed/>
    <w:rsid w:val="005E3F59"/>
    <w:pPr>
      <w:numPr>
        <w:numId w:val="7"/>
      </w:numPr>
      <w:spacing w:after="200" w:line="276" w:lineRule="auto"/>
      <w:contextualSpacing/>
    </w:pPr>
    <w:rPr>
      <w:rFonts w:eastAsia="Times New Roman"/>
      <w:lang w:val="en-US"/>
    </w:rPr>
  </w:style>
  <w:style w:type="paragraph" w:styleId="afff5">
    <w:name w:val="List Continue"/>
    <w:basedOn w:val="a1"/>
    <w:uiPriority w:val="99"/>
    <w:unhideWhenUsed/>
    <w:rsid w:val="005E3F59"/>
    <w:pPr>
      <w:spacing w:after="120" w:line="276" w:lineRule="auto"/>
      <w:ind w:left="360"/>
      <w:contextualSpacing/>
    </w:pPr>
    <w:rPr>
      <w:rFonts w:eastAsia="Times New Roman"/>
      <w:lang w:val="en-US"/>
    </w:rPr>
  </w:style>
  <w:style w:type="paragraph" w:styleId="2f3">
    <w:name w:val="List Continue 2"/>
    <w:basedOn w:val="a1"/>
    <w:uiPriority w:val="99"/>
    <w:unhideWhenUsed/>
    <w:rsid w:val="005E3F59"/>
    <w:pPr>
      <w:spacing w:after="120" w:line="276" w:lineRule="auto"/>
      <w:ind w:left="720"/>
      <w:contextualSpacing/>
    </w:pPr>
    <w:rPr>
      <w:rFonts w:eastAsia="Times New Roman"/>
      <w:lang w:val="en-US"/>
    </w:rPr>
  </w:style>
  <w:style w:type="paragraph" w:styleId="3c">
    <w:name w:val="List Continue 3"/>
    <w:basedOn w:val="a1"/>
    <w:uiPriority w:val="99"/>
    <w:unhideWhenUsed/>
    <w:rsid w:val="005E3F59"/>
    <w:pPr>
      <w:spacing w:after="120" w:line="276" w:lineRule="auto"/>
      <w:ind w:left="1080"/>
      <w:contextualSpacing/>
    </w:pPr>
    <w:rPr>
      <w:rFonts w:eastAsia="Times New Roman"/>
      <w:lang w:val="en-US"/>
    </w:rPr>
  </w:style>
  <w:style w:type="paragraph" w:customStyle="1" w:styleId="1f6">
    <w:name w:val="Текст макроса1"/>
    <w:next w:val="afff6"/>
    <w:link w:val="afff7"/>
    <w:uiPriority w:val="99"/>
    <w:unhideWhenUsed/>
    <w:rsid w:val="005E3F59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pacing w:after="200" w:line="276" w:lineRule="auto"/>
    </w:pPr>
    <w:rPr>
      <w:rFonts w:ascii="Courier" w:eastAsia="Times New Roman" w:hAnsi="Courier"/>
      <w:sz w:val="20"/>
      <w:szCs w:val="20"/>
      <w:lang w:val="en-US"/>
    </w:rPr>
  </w:style>
  <w:style w:type="character" w:customStyle="1" w:styleId="afff7">
    <w:name w:val="Текст макроса Знак"/>
    <w:basedOn w:val="a2"/>
    <w:link w:val="1f6"/>
    <w:uiPriority w:val="99"/>
    <w:rsid w:val="005E3F59"/>
    <w:rPr>
      <w:rFonts w:ascii="Courier" w:eastAsia="Times New Roman" w:hAnsi="Courier"/>
      <w:sz w:val="20"/>
      <w:szCs w:val="20"/>
      <w:lang w:val="en-US"/>
    </w:rPr>
  </w:style>
  <w:style w:type="table" w:customStyle="1" w:styleId="1f7">
    <w:name w:val="Светлая заливка1"/>
    <w:basedOn w:val="a3"/>
    <w:uiPriority w:val="60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">
    <w:name w:val="Светлая заливка - Акцент 11"/>
    <w:basedOn w:val="a3"/>
    <w:uiPriority w:val="60"/>
    <w:rsid w:val="005E3F59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-21">
    <w:name w:val="Светлая заливка - Акцент 21"/>
    <w:basedOn w:val="a3"/>
    <w:next w:val="-2"/>
    <w:uiPriority w:val="60"/>
    <w:rsid w:val="005E3F59"/>
    <w:pPr>
      <w:spacing w:after="0" w:line="240" w:lineRule="auto"/>
    </w:pPr>
    <w:rPr>
      <w:rFonts w:eastAsia="Times New Roman"/>
      <w:color w:val="C45911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/>
          <w:left w:val="nil"/>
          <w:bottom w:val="single" w:sz="8" w:space="0" w:color="ED7D3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</w:style>
  <w:style w:type="table" w:customStyle="1" w:styleId="-31">
    <w:name w:val="Светлая заливка - Акцент 31"/>
    <w:basedOn w:val="a3"/>
    <w:next w:val="-3"/>
    <w:uiPriority w:val="60"/>
    <w:rsid w:val="005E3F59"/>
    <w:pPr>
      <w:spacing w:after="0" w:line="240" w:lineRule="auto"/>
    </w:pPr>
    <w:rPr>
      <w:rFonts w:eastAsia="Times New Roman"/>
      <w:color w:val="7B7B7B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/>
          <w:left w:val="nil"/>
          <w:bottom w:val="single" w:sz="8" w:space="0" w:color="A5A5A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</w:style>
  <w:style w:type="table" w:customStyle="1" w:styleId="-41">
    <w:name w:val="Светлая заливка - Акцент 41"/>
    <w:basedOn w:val="a3"/>
    <w:next w:val="-4"/>
    <w:uiPriority w:val="60"/>
    <w:rsid w:val="005E3F59"/>
    <w:pPr>
      <w:spacing w:after="0" w:line="240" w:lineRule="auto"/>
    </w:pPr>
    <w:rPr>
      <w:rFonts w:eastAsia="Times New Roman"/>
      <w:color w:val="BF8F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/>
          <w:left w:val="nil"/>
          <w:bottom w:val="single" w:sz="8" w:space="0" w:color="FFC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</w:style>
  <w:style w:type="table" w:customStyle="1" w:styleId="-51">
    <w:name w:val="Светлая заливка - Акцент 51"/>
    <w:basedOn w:val="a3"/>
    <w:next w:val="-5"/>
    <w:uiPriority w:val="60"/>
    <w:rsid w:val="005E3F59"/>
    <w:pPr>
      <w:spacing w:after="0" w:line="240" w:lineRule="auto"/>
    </w:pPr>
    <w:rPr>
      <w:rFonts w:eastAsia="Times New Roman"/>
      <w:color w:val="2F5496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/>
          <w:left w:val="nil"/>
          <w:bottom w:val="single" w:sz="8" w:space="0" w:color="4472C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</w:style>
  <w:style w:type="table" w:customStyle="1" w:styleId="-61">
    <w:name w:val="Светлая заливка - Акцент 61"/>
    <w:basedOn w:val="a3"/>
    <w:next w:val="-6"/>
    <w:uiPriority w:val="60"/>
    <w:rsid w:val="005E3F59"/>
    <w:pPr>
      <w:spacing w:after="0" w:line="240" w:lineRule="auto"/>
    </w:pPr>
    <w:rPr>
      <w:rFonts w:eastAsia="Times New Roman"/>
      <w:color w:val="538135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/>
          <w:left w:val="nil"/>
          <w:bottom w:val="single" w:sz="8" w:space="0" w:color="70AD47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</w:style>
  <w:style w:type="table" w:customStyle="1" w:styleId="1f8">
    <w:name w:val="Светлый список1"/>
    <w:basedOn w:val="a3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0">
    <w:name w:val="Светлый список - Акцент 11"/>
    <w:basedOn w:val="a3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-210">
    <w:name w:val="Светлый список - Акцент 21"/>
    <w:basedOn w:val="a3"/>
    <w:next w:val="-20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</w:style>
  <w:style w:type="table" w:customStyle="1" w:styleId="-310">
    <w:name w:val="Светлый список - Акцент 31"/>
    <w:basedOn w:val="a3"/>
    <w:next w:val="-30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table" w:customStyle="1" w:styleId="-410">
    <w:name w:val="Светлый список - Акцент 41"/>
    <w:basedOn w:val="a3"/>
    <w:next w:val="-40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</w:style>
  <w:style w:type="table" w:customStyle="1" w:styleId="-510">
    <w:name w:val="Светлый список - Акцент 51"/>
    <w:basedOn w:val="a3"/>
    <w:next w:val="-50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</w:style>
  <w:style w:type="table" w:customStyle="1" w:styleId="-610">
    <w:name w:val="Светлый список - Акцент 61"/>
    <w:basedOn w:val="a3"/>
    <w:next w:val="-60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</w:style>
  <w:style w:type="table" w:customStyle="1" w:styleId="1f9">
    <w:name w:val="Светлая сетка1"/>
    <w:basedOn w:val="a3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">
    <w:name w:val="Светлая сетка - Акцент 11"/>
    <w:basedOn w:val="a3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-211">
    <w:name w:val="Светлая сетка - Акцент 21"/>
    <w:basedOn w:val="a3"/>
    <w:next w:val="-22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1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ED7D31"/>
          <w:left w:val="single" w:sz="8" w:space="0" w:color="ED7D31"/>
          <w:bottom w:val="single" w:sz="8" w:space="0" w:color="ED7D31"/>
          <w:right w:val="single" w:sz="8" w:space="0" w:color="ED7D31"/>
          <w:insideH w:val="nil"/>
          <w:insideV w:val="single" w:sz="8" w:space="0" w:color="ED7D31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</w:tcPr>
    </w:tblStylePr>
    <w:tblStylePr w:type="band1Vert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</w:tcBorders>
        <w:shd w:val="clear" w:color="auto" w:fill="FADECB"/>
      </w:tcPr>
    </w:tblStylePr>
    <w:tblStylePr w:type="band1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  <w:shd w:val="clear" w:color="auto" w:fill="FADECB"/>
      </w:tcPr>
    </w:tblStylePr>
    <w:tblStylePr w:type="band2Horz">
      <w:tblPr/>
      <w:tcPr>
        <w:tcBorders>
          <w:top w:val="single" w:sz="8" w:space="0" w:color="ED7D31"/>
          <w:left w:val="single" w:sz="8" w:space="0" w:color="ED7D31"/>
          <w:bottom w:val="single" w:sz="8" w:space="0" w:color="ED7D31"/>
          <w:right w:val="single" w:sz="8" w:space="0" w:color="ED7D31"/>
          <w:insideV w:val="single" w:sz="8" w:space="0" w:color="ED7D31"/>
        </w:tcBorders>
      </w:tcPr>
    </w:tblStylePr>
  </w:style>
  <w:style w:type="table" w:customStyle="1" w:styleId="-311">
    <w:name w:val="Светлая сетка - Акцент 31"/>
    <w:basedOn w:val="a3"/>
    <w:next w:val="-32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1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  <w:insideH w:val="nil"/>
          <w:insideV w:val="single" w:sz="8" w:space="0" w:color="A5A5A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  <w:shd w:val="clear" w:color="auto" w:fill="E8E8E8"/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  <w:shd w:val="clear" w:color="auto" w:fill="E8E8E8"/>
      </w:tcPr>
    </w:tblStylePr>
    <w:tblStylePr w:type="band2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  <w:insideV w:val="single" w:sz="8" w:space="0" w:color="A5A5A5"/>
        </w:tcBorders>
      </w:tcPr>
    </w:tblStylePr>
  </w:style>
  <w:style w:type="table" w:customStyle="1" w:styleId="-411">
    <w:name w:val="Светлая сетка - Акцент 41"/>
    <w:basedOn w:val="a3"/>
    <w:next w:val="-42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1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FFC000"/>
          <w:left w:val="single" w:sz="8" w:space="0" w:color="FFC000"/>
          <w:bottom w:val="single" w:sz="8" w:space="0" w:color="FFC000"/>
          <w:right w:val="single" w:sz="8" w:space="0" w:color="FFC000"/>
          <w:insideH w:val="nil"/>
          <w:insideV w:val="single" w:sz="8" w:space="0" w:color="FFC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</w:tcPr>
    </w:tblStylePr>
    <w:tblStylePr w:type="band1Vert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</w:tcBorders>
        <w:shd w:val="clear" w:color="auto" w:fill="FFEFC0"/>
      </w:tcPr>
    </w:tblStylePr>
    <w:tblStylePr w:type="band1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  <w:shd w:val="clear" w:color="auto" w:fill="FFEFC0"/>
      </w:tcPr>
    </w:tblStylePr>
    <w:tblStylePr w:type="band2Horz">
      <w:tblPr/>
      <w:tcPr>
        <w:tcBorders>
          <w:top w:val="single" w:sz="8" w:space="0" w:color="FFC000"/>
          <w:left w:val="single" w:sz="8" w:space="0" w:color="FFC000"/>
          <w:bottom w:val="single" w:sz="8" w:space="0" w:color="FFC000"/>
          <w:right w:val="single" w:sz="8" w:space="0" w:color="FFC000"/>
          <w:insideV w:val="single" w:sz="8" w:space="0" w:color="FFC000"/>
        </w:tcBorders>
      </w:tcPr>
    </w:tblStylePr>
  </w:style>
  <w:style w:type="table" w:customStyle="1" w:styleId="-511">
    <w:name w:val="Светлая сетка - Акцент 51"/>
    <w:basedOn w:val="a3"/>
    <w:next w:val="-52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1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4472C4"/>
          <w:left w:val="single" w:sz="8" w:space="0" w:color="4472C4"/>
          <w:bottom w:val="single" w:sz="8" w:space="0" w:color="4472C4"/>
          <w:right w:val="single" w:sz="8" w:space="0" w:color="4472C4"/>
          <w:insideH w:val="nil"/>
          <w:insideV w:val="single" w:sz="8" w:space="0" w:color="4472C4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</w:tcPr>
    </w:tblStylePr>
    <w:tblStylePr w:type="band1Vert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</w:tcBorders>
        <w:shd w:val="clear" w:color="auto" w:fill="D0DBF0"/>
      </w:tcPr>
    </w:tblStylePr>
    <w:tblStylePr w:type="band1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  <w:shd w:val="clear" w:color="auto" w:fill="D0DBF0"/>
      </w:tcPr>
    </w:tblStylePr>
    <w:tblStylePr w:type="band2Horz">
      <w:tblPr/>
      <w:tcPr>
        <w:tcBorders>
          <w:top w:val="single" w:sz="8" w:space="0" w:color="4472C4"/>
          <w:left w:val="single" w:sz="8" w:space="0" w:color="4472C4"/>
          <w:bottom w:val="single" w:sz="8" w:space="0" w:color="4472C4"/>
          <w:right w:val="single" w:sz="8" w:space="0" w:color="4472C4"/>
          <w:insideV w:val="single" w:sz="8" w:space="0" w:color="4472C4"/>
        </w:tcBorders>
      </w:tcPr>
    </w:tblStylePr>
  </w:style>
  <w:style w:type="table" w:customStyle="1" w:styleId="-611">
    <w:name w:val="Светлая сетка - Акцент 61"/>
    <w:basedOn w:val="a3"/>
    <w:next w:val="-62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1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70AD47"/>
          <w:left w:val="single" w:sz="8" w:space="0" w:color="70AD47"/>
          <w:bottom w:val="single" w:sz="8" w:space="0" w:color="70AD47"/>
          <w:right w:val="single" w:sz="8" w:space="0" w:color="70AD47"/>
          <w:insideH w:val="nil"/>
          <w:insideV w:val="single" w:sz="8" w:space="0" w:color="70AD47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</w:tcPr>
    </w:tblStylePr>
    <w:tblStylePr w:type="band1Vert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</w:tcBorders>
        <w:shd w:val="clear" w:color="auto" w:fill="DBEBD0"/>
      </w:tcPr>
    </w:tblStylePr>
    <w:tblStylePr w:type="band1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  <w:shd w:val="clear" w:color="auto" w:fill="DBEBD0"/>
      </w:tcPr>
    </w:tblStylePr>
    <w:tblStylePr w:type="band2Horz">
      <w:tblPr/>
      <w:tcPr>
        <w:tcBorders>
          <w:top w:val="single" w:sz="8" w:space="0" w:color="70AD47"/>
          <w:left w:val="single" w:sz="8" w:space="0" w:color="70AD47"/>
          <w:bottom w:val="single" w:sz="8" w:space="0" w:color="70AD47"/>
          <w:right w:val="single" w:sz="8" w:space="0" w:color="70AD47"/>
          <w:insideV w:val="single" w:sz="8" w:space="0" w:color="70AD47"/>
        </w:tcBorders>
      </w:tcPr>
    </w:tblStylePr>
  </w:style>
  <w:style w:type="table" w:customStyle="1" w:styleId="112">
    <w:name w:val="Средняя заливка 11"/>
    <w:basedOn w:val="a3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">
    <w:name w:val="Средняя заливка 1 - Акцент 11"/>
    <w:basedOn w:val="a3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21">
    <w:name w:val="Средняя заливка 1 - Акцент 21"/>
    <w:basedOn w:val="a3"/>
    <w:next w:val="1-2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/>
          <w:left w:val="single" w:sz="8" w:space="0" w:color="F19D64"/>
          <w:bottom w:val="single" w:sz="8" w:space="0" w:color="F19D64"/>
          <w:right w:val="single" w:sz="8" w:space="0" w:color="F19D6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31">
    <w:name w:val="Средняя заливка 1 - Акцент 31"/>
    <w:basedOn w:val="a3"/>
    <w:next w:val="1-3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/>
          <w:left w:val="single" w:sz="8" w:space="0" w:color="BBBBBB"/>
          <w:bottom w:val="single" w:sz="8" w:space="0" w:color="BBBBBB"/>
          <w:right w:val="single" w:sz="8" w:space="0" w:color="BBBBBB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41">
    <w:name w:val="Средняя заливка 1 - Акцент 41"/>
    <w:basedOn w:val="a3"/>
    <w:next w:val="1-4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/>
          <w:left w:val="single" w:sz="8" w:space="0" w:color="FFCF40"/>
          <w:bottom w:val="single" w:sz="8" w:space="0" w:color="FFCF40"/>
          <w:right w:val="single" w:sz="8" w:space="0" w:color="FFCF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51">
    <w:name w:val="Средняя заливка 1 - Акцент 51"/>
    <w:basedOn w:val="a3"/>
    <w:next w:val="1-5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/>
          <w:left w:val="single" w:sz="8" w:space="0" w:color="7295D2"/>
          <w:bottom w:val="single" w:sz="8" w:space="0" w:color="7295D2"/>
          <w:right w:val="single" w:sz="8" w:space="0" w:color="7295D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61">
    <w:name w:val="Средняя заливка 1 - Акцент 61"/>
    <w:basedOn w:val="a3"/>
    <w:next w:val="1-6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/>
          <w:left w:val="single" w:sz="8" w:space="0" w:color="93C571"/>
          <w:bottom w:val="single" w:sz="8" w:space="0" w:color="93C571"/>
          <w:right w:val="single" w:sz="8" w:space="0" w:color="93C57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2">
    <w:name w:val="Средняя заливка 21"/>
    <w:basedOn w:val="a3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">
    <w:name w:val="Средняя заливка 2 - Акцент 11"/>
    <w:basedOn w:val="a3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21">
    <w:name w:val="Средняя заливка 2 - Акцент 21"/>
    <w:basedOn w:val="a3"/>
    <w:next w:val="2-2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31">
    <w:name w:val="Средняя заливка 2 - Акцент 31"/>
    <w:basedOn w:val="a3"/>
    <w:next w:val="2-3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41">
    <w:name w:val="Средняя заливка 2 - Акцент 41"/>
    <w:basedOn w:val="a3"/>
    <w:next w:val="2-4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51">
    <w:name w:val="Средняя заливка 2 - Акцент 51"/>
    <w:basedOn w:val="a3"/>
    <w:next w:val="2-5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61">
    <w:name w:val="Средняя заливка 2 - Акцент 61"/>
    <w:basedOn w:val="a3"/>
    <w:next w:val="2-6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3">
    <w:name w:val="Средний список 11"/>
    <w:basedOn w:val="a3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0">
    <w:name w:val="Средний список 1 - Акцент 11"/>
    <w:basedOn w:val="a3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1-210">
    <w:name w:val="Средний список 1 - Акцент 21"/>
    <w:basedOn w:val="a3"/>
    <w:next w:val="1-20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bottom w:val="single" w:sz="8" w:space="0" w:color="ED7D31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ED7D31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/>
          <w:bottom w:val="single" w:sz="8" w:space="0" w:color="ED7D31"/>
        </w:tcBorders>
      </w:tcPr>
    </w:tblStylePr>
    <w:tblStylePr w:type="band1Vert">
      <w:tblPr/>
      <w:tcPr>
        <w:shd w:val="clear" w:color="auto" w:fill="FADECB"/>
      </w:tcPr>
    </w:tblStylePr>
    <w:tblStylePr w:type="band1Horz">
      <w:tblPr/>
      <w:tcPr>
        <w:shd w:val="clear" w:color="auto" w:fill="FADECB"/>
      </w:tcPr>
    </w:tblStylePr>
  </w:style>
  <w:style w:type="table" w:customStyle="1" w:styleId="1-310">
    <w:name w:val="Средний список 1 - Акцент 31"/>
    <w:basedOn w:val="a3"/>
    <w:next w:val="1-30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bottom w:val="single" w:sz="8" w:space="0" w:color="A5A5A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A5A5A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/>
          <w:bottom w:val="single" w:sz="8" w:space="0" w:color="A5A5A5"/>
        </w:tcBorders>
      </w:tcPr>
    </w:tblStylePr>
    <w:tblStylePr w:type="band1Vert">
      <w:tblPr/>
      <w:tcPr>
        <w:shd w:val="clear" w:color="auto" w:fill="E8E8E8"/>
      </w:tcPr>
    </w:tblStylePr>
    <w:tblStylePr w:type="band1Horz">
      <w:tblPr/>
      <w:tcPr>
        <w:shd w:val="clear" w:color="auto" w:fill="E8E8E8"/>
      </w:tcPr>
    </w:tblStylePr>
  </w:style>
  <w:style w:type="table" w:customStyle="1" w:styleId="1-410">
    <w:name w:val="Средний список 1 - Акцент 41"/>
    <w:basedOn w:val="a3"/>
    <w:next w:val="1-40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bottom w:val="single" w:sz="8" w:space="0" w:color="FFC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FFC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/>
          <w:bottom w:val="single" w:sz="8" w:space="0" w:color="FFC000"/>
        </w:tcBorders>
      </w:tcPr>
    </w:tblStylePr>
    <w:tblStylePr w:type="band1Vert">
      <w:tblPr/>
      <w:tcPr>
        <w:shd w:val="clear" w:color="auto" w:fill="FFEFC0"/>
      </w:tcPr>
    </w:tblStylePr>
    <w:tblStylePr w:type="band1Horz">
      <w:tblPr/>
      <w:tcPr>
        <w:shd w:val="clear" w:color="auto" w:fill="FFEFC0"/>
      </w:tcPr>
    </w:tblStylePr>
  </w:style>
  <w:style w:type="table" w:customStyle="1" w:styleId="1-510">
    <w:name w:val="Средний список 1 - Акцент 51"/>
    <w:basedOn w:val="a3"/>
    <w:next w:val="1-50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bottom w:val="single" w:sz="8" w:space="0" w:color="4472C4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4472C4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/>
          <w:bottom w:val="single" w:sz="8" w:space="0" w:color="4472C4"/>
        </w:tcBorders>
      </w:tcPr>
    </w:tblStylePr>
    <w:tblStylePr w:type="band1Vert">
      <w:tblPr/>
      <w:tcPr>
        <w:shd w:val="clear" w:color="auto" w:fill="D0DBF0"/>
      </w:tcPr>
    </w:tblStylePr>
    <w:tblStylePr w:type="band1Horz">
      <w:tblPr/>
      <w:tcPr>
        <w:shd w:val="clear" w:color="auto" w:fill="D0DBF0"/>
      </w:tcPr>
    </w:tblStylePr>
  </w:style>
  <w:style w:type="table" w:customStyle="1" w:styleId="1-610">
    <w:name w:val="Средний список 1 - Акцент 61"/>
    <w:basedOn w:val="a3"/>
    <w:next w:val="1-60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bottom w:val="single" w:sz="8" w:space="0" w:color="70AD47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70AD47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/>
          <w:bottom w:val="single" w:sz="8" w:space="0" w:color="70AD47"/>
        </w:tcBorders>
      </w:tcPr>
    </w:tblStylePr>
    <w:tblStylePr w:type="band1Vert">
      <w:tblPr/>
      <w:tcPr>
        <w:shd w:val="clear" w:color="auto" w:fill="DBEBD0"/>
      </w:tcPr>
    </w:tblStylePr>
    <w:tblStylePr w:type="band1Horz">
      <w:tblPr/>
      <w:tcPr>
        <w:shd w:val="clear" w:color="auto" w:fill="DBEBD0"/>
      </w:tcPr>
    </w:tblStylePr>
  </w:style>
  <w:style w:type="table" w:customStyle="1" w:styleId="213">
    <w:name w:val="Средний список 21"/>
    <w:basedOn w:val="a3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110">
    <w:name w:val="Средний список 2 - Акцент 11"/>
    <w:basedOn w:val="a3"/>
    <w:next w:val="2-1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5B9BD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5B9BD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210">
    <w:name w:val="Средний список 2 - Акцент 21"/>
    <w:basedOn w:val="a3"/>
    <w:next w:val="2-20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ED7D31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ED7D31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310">
    <w:name w:val="Средний список 2 - Акцент 31"/>
    <w:basedOn w:val="a3"/>
    <w:next w:val="2-30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A5A5A5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A5A5A5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410">
    <w:name w:val="Средний список 2 - Акцент 41"/>
    <w:basedOn w:val="a3"/>
    <w:next w:val="2-40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FC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FC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510">
    <w:name w:val="Средний список 2 - Акцент 51"/>
    <w:basedOn w:val="a3"/>
    <w:next w:val="2-50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472C4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472C4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2-610">
    <w:name w:val="Средний список 2 - Акцент 61"/>
    <w:basedOn w:val="a3"/>
    <w:next w:val="2-60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70AD47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70AD47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4">
    <w:name w:val="Средняя сетка 11"/>
    <w:basedOn w:val="a3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1-111">
    <w:name w:val="Средняя сетка 1 - Акцент 11"/>
    <w:basedOn w:val="a3"/>
    <w:next w:val="1-1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  <w:insideV w:val="single" w:sz="8" w:space="0" w:color="84B3DF"/>
      </w:tblBorders>
    </w:tblPr>
    <w:tcPr>
      <w:shd w:val="clear" w:color="auto" w:fill="D6E6F4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1-211">
    <w:name w:val="Средняя сетка 1 - Акцент 21"/>
    <w:basedOn w:val="a3"/>
    <w:next w:val="1-22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19D64"/>
        <w:left w:val="single" w:sz="8" w:space="0" w:color="F19D64"/>
        <w:bottom w:val="single" w:sz="8" w:space="0" w:color="F19D64"/>
        <w:right w:val="single" w:sz="8" w:space="0" w:color="F19D64"/>
        <w:insideH w:val="single" w:sz="8" w:space="0" w:color="F19D64"/>
        <w:insideV w:val="single" w:sz="8" w:space="0" w:color="F19D64"/>
      </w:tblBorders>
    </w:tblPr>
    <w:tcPr>
      <w:shd w:val="clear" w:color="auto" w:fill="FADECB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1-311">
    <w:name w:val="Средняя сетка 1 - Акцент 31"/>
    <w:basedOn w:val="a3"/>
    <w:next w:val="1-32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BBBBBB"/>
        <w:left w:val="single" w:sz="8" w:space="0" w:color="BBBBBB"/>
        <w:bottom w:val="single" w:sz="8" w:space="0" w:color="BBBBBB"/>
        <w:right w:val="single" w:sz="8" w:space="0" w:color="BBBBBB"/>
        <w:insideH w:val="single" w:sz="8" w:space="0" w:color="BBBBBB"/>
        <w:insideV w:val="single" w:sz="8" w:space="0" w:color="BBBBBB"/>
      </w:tblBorders>
    </w:tblPr>
    <w:tcPr>
      <w:shd w:val="clear" w:color="auto" w:fill="E8E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1-411">
    <w:name w:val="Средняя сетка 1 - Акцент 41"/>
    <w:basedOn w:val="a3"/>
    <w:next w:val="1-42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CF40"/>
        <w:left w:val="single" w:sz="8" w:space="0" w:color="FFCF40"/>
        <w:bottom w:val="single" w:sz="8" w:space="0" w:color="FFCF40"/>
        <w:right w:val="single" w:sz="8" w:space="0" w:color="FFCF40"/>
        <w:insideH w:val="single" w:sz="8" w:space="0" w:color="FFCF40"/>
        <w:insideV w:val="single" w:sz="8" w:space="0" w:color="FFCF40"/>
      </w:tblBorders>
    </w:tblPr>
    <w:tcPr>
      <w:shd w:val="clear" w:color="auto" w:fill="FFEF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1-511">
    <w:name w:val="Средняя сетка 1 - Акцент 51"/>
    <w:basedOn w:val="a3"/>
    <w:next w:val="1-52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7295D2"/>
        <w:left w:val="single" w:sz="8" w:space="0" w:color="7295D2"/>
        <w:bottom w:val="single" w:sz="8" w:space="0" w:color="7295D2"/>
        <w:right w:val="single" w:sz="8" w:space="0" w:color="7295D2"/>
        <w:insideH w:val="single" w:sz="8" w:space="0" w:color="7295D2"/>
        <w:insideV w:val="single" w:sz="8" w:space="0" w:color="7295D2"/>
      </w:tblBorders>
    </w:tblPr>
    <w:tcPr>
      <w:shd w:val="clear" w:color="auto" w:fill="D0DBF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1-611">
    <w:name w:val="Средняя сетка 1 - Акцент 61"/>
    <w:basedOn w:val="a3"/>
    <w:next w:val="1-62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93C571"/>
        <w:left w:val="single" w:sz="8" w:space="0" w:color="93C571"/>
        <w:bottom w:val="single" w:sz="8" w:space="0" w:color="93C571"/>
        <w:right w:val="single" w:sz="8" w:space="0" w:color="93C571"/>
        <w:insideH w:val="single" w:sz="8" w:space="0" w:color="93C571"/>
        <w:insideV w:val="single" w:sz="8" w:space="0" w:color="93C571"/>
      </w:tblBorders>
    </w:tblPr>
    <w:tcPr>
      <w:shd w:val="clear" w:color="auto" w:fill="DBEB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14">
    <w:name w:val="Средняя сетка 21"/>
    <w:basedOn w:val="a3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2-111">
    <w:name w:val="Средняя сетка 2 - Акцент 11"/>
    <w:basedOn w:val="a3"/>
    <w:next w:val="2-10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cPr>
      <w:shd w:val="clear" w:color="auto" w:fill="D6E6F4"/>
    </w:tcPr>
    <w:tblStylePr w:type="firstRow">
      <w:rPr>
        <w:b/>
        <w:bCs/>
        <w:color w:val="000000"/>
      </w:rPr>
      <w:tblPr/>
      <w:tcPr>
        <w:shd w:val="clear" w:color="auto" w:fill="EEF5F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tcBorders>
          <w:insideH w:val="single" w:sz="6" w:space="0" w:color="5B9BD5"/>
          <w:insideV w:val="single" w:sz="6" w:space="0" w:color="5B9BD5"/>
        </w:tcBorders>
        <w:shd w:val="clear" w:color="auto" w:fill="ADCCEA"/>
      </w:tcPr>
    </w:tblStylePr>
    <w:tblStylePr w:type="nwCell">
      <w:tblPr/>
      <w:tcPr>
        <w:shd w:val="clear" w:color="auto" w:fill="FFFFFF"/>
      </w:tcPr>
    </w:tblStylePr>
  </w:style>
  <w:style w:type="table" w:customStyle="1" w:styleId="2-211">
    <w:name w:val="Средняя сетка 2 - Акцент 21"/>
    <w:basedOn w:val="a3"/>
    <w:next w:val="2-22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</w:tblPr>
    <w:tcPr>
      <w:shd w:val="clear" w:color="auto" w:fill="FADECB"/>
    </w:tcPr>
    <w:tblStylePr w:type="firstRow">
      <w:rPr>
        <w:b/>
        <w:bCs/>
        <w:color w:val="000000"/>
      </w:rPr>
      <w:tblPr/>
      <w:tcPr>
        <w:shd w:val="clear" w:color="auto" w:fill="FDF2EA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tcBorders>
          <w:insideH w:val="single" w:sz="6" w:space="0" w:color="ED7D31"/>
          <w:insideV w:val="single" w:sz="6" w:space="0" w:color="ED7D31"/>
        </w:tcBorders>
        <w:shd w:val="clear" w:color="auto" w:fill="F6BE98"/>
      </w:tcPr>
    </w:tblStylePr>
    <w:tblStylePr w:type="nwCell">
      <w:tblPr/>
      <w:tcPr>
        <w:shd w:val="clear" w:color="auto" w:fill="FFFFFF"/>
      </w:tcPr>
    </w:tblStylePr>
  </w:style>
  <w:style w:type="table" w:customStyle="1" w:styleId="2-311">
    <w:name w:val="Средняя сетка 2 - Акцент 31"/>
    <w:basedOn w:val="a3"/>
    <w:next w:val="2-32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  <w:insideH w:val="single" w:sz="8" w:space="0" w:color="A5A5A5"/>
        <w:insideV w:val="single" w:sz="8" w:space="0" w:color="A5A5A5"/>
      </w:tblBorders>
    </w:tblPr>
    <w:tcPr>
      <w:shd w:val="clear" w:color="auto" w:fill="E8E8E8"/>
    </w:tcPr>
    <w:tblStylePr w:type="firstRow">
      <w:rPr>
        <w:b/>
        <w:bCs/>
        <w:color w:val="000000"/>
      </w:rPr>
      <w:tblPr/>
      <w:tcPr>
        <w:shd w:val="clear" w:color="auto" w:fill="F6F6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tcBorders>
          <w:insideH w:val="single" w:sz="6" w:space="0" w:color="A5A5A5"/>
          <w:insideV w:val="single" w:sz="6" w:space="0" w:color="A5A5A5"/>
        </w:tcBorders>
        <w:shd w:val="clear" w:color="auto" w:fill="D2D2D2"/>
      </w:tcPr>
    </w:tblStylePr>
    <w:tblStylePr w:type="nwCell">
      <w:tblPr/>
      <w:tcPr>
        <w:shd w:val="clear" w:color="auto" w:fill="FFFFFF"/>
      </w:tcPr>
    </w:tblStylePr>
  </w:style>
  <w:style w:type="table" w:customStyle="1" w:styleId="2-411">
    <w:name w:val="Средняя сетка 2 - Акцент 41"/>
    <w:basedOn w:val="a3"/>
    <w:next w:val="2-42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FFC000"/>
        <w:left w:val="single" w:sz="8" w:space="0" w:color="FFC000"/>
        <w:bottom w:val="single" w:sz="8" w:space="0" w:color="FFC000"/>
        <w:right w:val="single" w:sz="8" w:space="0" w:color="FFC000"/>
        <w:insideH w:val="single" w:sz="8" w:space="0" w:color="FFC000"/>
        <w:insideV w:val="single" w:sz="8" w:space="0" w:color="FFC000"/>
      </w:tblBorders>
    </w:tblPr>
    <w:tcPr>
      <w:shd w:val="clear" w:color="auto" w:fill="FFEFC0"/>
    </w:tcPr>
    <w:tblStylePr w:type="firstRow">
      <w:rPr>
        <w:b/>
        <w:bCs/>
        <w:color w:val="000000"/>
      </w:rPr>
      <w:tblPr/>
      <w:tcPr>
        <w:shd w:val="clear" w:color="auto" w:fill="FFF8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tcBorders>
          <w:insideH w:val="single" w:sz="6" w:space="0" w:color="FFC000"/>
          <w:insideV w:val="single" w:sz="6" w:space="0" w:color="FFC000"/>
        </w:tcBorders>
        <w:shd w:val="clear" w:color="auto" w:fill="FFDF80"/>
      </w:tcPr>
    </w:tblStylePr>
    <w:tblStylePr w:type="nwCell">
      <w:tblPr/>
      <w:tcPr>
        <w:shd w:val="clear" w:color="auto" w:fill="FFFFFF"/>
      </w:tcPr>
    </w:tblStylePr>
  </w:style>
  <w:style w:type="table" w:customStyle="1" w:styleId="2-511">
    <w:name w:val="Средняя сетка 2 - Акцент 51"/>
    <w:basedOn w:val="a3"/>
    <w:next w:val="2-52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4472C4"/>
        <w:left w:val="single" w:sz="8" w:space="0" w:color="4472C4"/>
        <w:bottom w:val="single" w:sz="8" w:space="0" w:color="4472C4"/>
        <w:right w:val="single" w:sz="8" w:space="0" w:color="4472C4"/>
        <w:insideH w:val="single" w:sz="8" w:space="0" w:color="4472C4"/>
        <w:insideV w:val="single" w:sz="8" w:space="0" w:color="4472C4"/>
      </w:tblBorders>
    </w:tblPr>
    <w:tcPr>
      <w:shd w:val="clear" w:color="auto" w:fill="D0DBF0"/>
    </w:tcPr>
    <w:tblStylePr w:type="firstRow">
      <w:rPr>
        <w:b/>
        <w:bCs/>
        <w:color w:val="000000"/>
      </w:rPr>
      <w:tblPr/>
      <w:tcPr>
        <w:shd w:val="clear" w:color="auto" w:fill="ECF1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tcBorders>
          <w:insideH w:val="single" w:sz="6" w:space="0" w:color="4472C4"/>
          <w:insideV w:val="single" w:sz="6" w:space="0" w:color="4472C4"/>
        </w:tcBorders>
        <w:shd w:val="clear" w:color="auto" w:fill="A1B8E1"/>
      </w:tcPr>
    </w:tblStylePr>
    <w:tblStylePr w:type="nwCell">
      <w:tblPr/>
      <w:tcPr>
        <w:shd w:val="clear" w:color="auto" w:fill="FFFFFF"/>
      </w:tcPr>
    </w:tblStylePr>
  </w:style>
  <w:style w:type="table" w:customStyle="1" w:styleId="2-611">
    <w:name w:val="Средняя сетка 2 - Акцент 61"/>
    <w:basedOn w:val="a3"/>
    <w:next w:val="2-62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70AD47"/>
        <w:left w:val="single" w:sz="8" w:space="0" w:color="70AD47"/>
        <w:bottom w:val="single" w:sz="8" w:space="0" w:color="70AD47"/>
        <w:right w:val="single" w:sz="8" w:space="0" w:color="70AD47"/>
        <w:insideH w:val="single" w:sz="8" w:space="0" w:color="70AD47"/>
        <w:insideV w:val="single" w:sz="8" w:space="0" w:color="70AD47"/>
      </w:tblBorders>
    </w:tblPr>
    <w:tcPr>
      <w:shd w:val="clear" w:color="auto" w:fill="DBEBD0"/>
    </w:tcPr>
    <w:tblStylePr w:type="firstRow">
      <w:rPr>
        <w:b/>
        <w:bCs/>
        <w:color w:val="000000"/>
      </w:rPr>
      <w:tblPr/>
      <w:tcPr>
        <w:shd w:val="clear" w:color="auto" w:fill="F0F7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tcBorders>
          <w:insideH w:val="single" w:sz="6" w:space="0" w:color="70AD47"/>
          <w:insideV w:val="single" w:sz="6" w:space="0" w:color="70AD47"/>
        </w:tcBorders>
        <w:shd w:val="clear" w:color="auto" w:fill="B7D8A0"/>
      </w:tcPr>
    </w:tblStylePr>
    <w:tblStylePr w:type="nwCell">
      <w:tblPr/>
      <w:tcPr>
        <w:shd w:val="clear" w:color="auto" w:fill="FFFFFF"/>
      </w:tcPr>
    </w:tblStylePr>
  </w:style>
  <w:style w:type="table" w:customStyle="1" w:styleId="310">
    <w:name w:val="Средняя сетка 31"/>
    <w:basedOn w:val="a3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3-11">
    <w:name w:val="Средняя сетка 3 - Акцент 11"/>
    <w:basedOn w:val="a3"/>
    <w:next w:val="3-1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6E6F4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5B9BD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DCCEA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DCCEA"/>
      </w:tcPr>
    </w:tblStylePr>
  </w:style>
  <w:style w:type="table" w:customStyle="1" w:styleId="3-21">
    <w:name w:val="Средняя сетка 3 - Акцент 21"/>
    <w:basedOn w:val="a3"/>
    <w:next w:val="3-2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ADECB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ED7D31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ED7D31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ED7D31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6BE98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6BE98"/>
      </w:tcPr>
    </w:tblStylePr>
  </w:style>
  <w:style w:type="table" w:customStyle="1" w:styleId="3-31">
    <w:name w:val="Средняя сетка 3 - Акцент 31"/>
    <w:basedOn w:val="a3"/>
    <w:next w:val="3-3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8E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A5A5A5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A5A5A5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A5A5A5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2D2D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2D2D2"/>
      </w:tcPr>
    </w:tblStylePr>
  </w:style>
  <w:style w:type="table" w:customStyle="1" w:styleId="3-41">
    <w:name w:val="Средняя сетка 3 - Акцент 41"/>
    <w:basedOn w:val="a3"/>
    <w:next w:val="3-4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FEF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FC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FC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FC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FDF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FDF80"/>
      </w:tcPr>
    </w:tblStylePr>
  </w:style>
  <w:style w:type="table" w:customStyle="1" w:styleId="3-51">
    <w:name w:val="Средняя сетка 3 - Акцент 51"/>
    <w:basedOn w:val="a3"/>
    <w:next w:val="3-5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0DBF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472C4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1B8E1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1B8E1"/>
      </w:tcPr>
    </w:tblStylePr>
  </w:style>
  <w:style w:type="table" w:customStyle="1" w:styleId="3-61">
    <w:name w:val="Средняя сетка 3 - Акцент 61"/>
    <w:basedOn w:val="a3"/>
    <w:next w:val="3-6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BEB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70AD47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70AD47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70AD47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7D8A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7D8A0"/>
      </w:tcPr>
    </w:tblStylePr>
  </w:style>
  <w:style w:type="table" w:customStyle="1" w:styleId="1fa">
    <w:name w:val="Темный список1"/>
    <w:basedOn w:val="a3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-112">
    <w:name w:val="Темный список - Акцент 11"/>
    <w:basedOn w:val="a3"/>
    <w:next w:val="-1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5B9BD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4D7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E74B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/>
      </w:tcPr>
    </w:tblStylePr>
  </w:style>
  <w:style w:type="table" w:customStyle="1" w:styleId="-212">
    <w:name w:val="Темный список - Акцент 21"/>
    <w:basedOn w:val="a3"/>
    <w:next w:val="-23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ED7D3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823B0B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C4591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/>
      </w:tcPr>
    </w:tblStylePr>
  </w:style>
  <w:style w:type="table" w:customStyle="1" w:styleId="-312">
    <w:name w:val="Темный список - Акцент 31"/>
    <w:basedOn w:val="a3"/>
    <w:next w:val="-33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A5A5A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525252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B7B7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/>
      </w:tcPr>
    </w:tblStylePr>
  </w:style>
  <w:style w:type="table" w:customStyle="1" w:styleId="-412">
    <w:name w:val="Темный список - Акцент 41"/>
    <w:basedOn w:val="a3"/>
    <w:next w:val="-43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FFC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7F5F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BF8F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/>
      </w:tcPr>
    </w:tblStylePr>
  </w:style>
  <w:style w:type="table" w:customStyle="1" w:styleId="-512">
    <w:name w:val="Темный список - Акцент 51"/>
    <w:basedOn w:val="a3"/>
    <w:next w:val="-53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4472C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1F376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2F5496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/>
      </w:tcPr>
    </w:tblStylePr>
  </w:style>
  <w:style w:type="table" w:customStyle="1" w:styleId="-612">
    <w:name w:val="Темный список - Акцент 61"/>
    <w:basedOn w:val="a3"/>
    <w:next w:val="-63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70AD47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756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38135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/>
      </w:tcPr>
    </w:tblStylePr>
  </w:style>
  <w:style w:type="table" w:customStyle="1" w:styleId="1fb">
    <w:name w:val="Цветная заливка1"/>
    <w:basedOn w:val="a3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113">
    <w:name w:val="Цветная заливка - Акцент 11"/>
    <w:basedOn w:val="a3"/>
    <w:next w:val="-10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5B9BD5"/>
        <w:bottom w:val="single" w:sz="4" w:space="0" w:color="5B9BD5"/>
        <w:right w:val="single" w:sz="4" w:space="0" w:color="5B9BD5"/>
        <w:insideH w:val="single" w:sz="4" w:space="0" w:color="FFFFFF"/>
        <w:insideV w:val="single" w:sz="4" w:space="0" w:color="FFFFFF"/>
      </w:tblBorders>
    </w:tblPr>
    <w:tcPr>
      <w:shd w:val="clear" w:color="auto" w:fill="EEF5FB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D91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D91"/>
          <w:insideV w:val="nil"/>
        </w:tcBorders>
        <w:shd w:val="clear" w:color="auto" w:fill="255D91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ADCCEA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213">
    <w:name w:val="Цветная заливка - Акцент 21"/>
    <w:basedOn w:val="a3"/>
    <w:next w:val="-24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ED7D31"/>
        <w:bottom w:val="single" w:sz="4" w:space="0" w:color="ED7D31"/>
        <w:right w:val="single" w:sz="4" w:space="0" w:color="ED7D31"/>
        <w:insideH w:val="single" w:sz="4" w:space="0" w:color="FFFFFF"/>
        <w:insideV w:val="single" w:sz="4" w:space="0" w:color="FFFFFF"/>
      </w:tblBorders>
    </w:tblPr>
    <w:tcPr>
      <w:shd w:val="clear" w:color="auto" w:fill="FDF2EA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D470D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D470D"/>
          <w:insideV w:val="nil"/>
        </w:tcBorders>
        <w:shd w:val="clear" w:color="auto" w:fill="9D470D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/>
      </w:tcPr>
    </w:tblStylePr>
    <w:tblStylePr w:type="band1Vert">
      <w:tblPr/>
      <w:tcPr>
        <w:shd w:val="clear" w:color="auto" w:fill="F7CAAC"/>
      </w:tcPr>
    </w:tblStylePr>
    <w:tblStylePr w:type="band1Horz">
      <w:tblPr/>
      <w:tcPr>
        <w:shd w:val="clear" w:color="auto" w:fill="F6BE98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313">
    <w:name w:val="Цветная заливка - Акцент 31"/>
    <w:basedOn w:val="a3"/>
    <w:next w:val="-34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FFC000"/>
        <w:left w:val="single" w:sz="4" w:space="0" w:color="A5A5A5"/>
        <w:bottom w:val="single" w:sz="4" w:space="0" w:color="A5A5A5"/>
        <w:right w:val="single" w:sz="4" w:space="0" w:color="A5A5A5"/>
        <w:insideH w:val="single" w:sz="4" w:space="0" w:color="FFFFFF"/>
        <w:insideV w:val="single" w:sz="4" w:space="0" w:color="FFFFFF"/>
      </w:tblBorders>
    </w:tblPr>
    <w:tcPr>
      <w:shd w:val="clear" w:color="auto" w:fill="F6F6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636363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636363"/>
          <w:insideV w:val="nil"/>
        </w:tcBorders>
        <w:shd w:val="clear" w:color="auto" w:fill="636363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/>
      </w:tcPr>
    </w:tblStylePr>
    <w:tblStylePr w:type="band1Vert">
      <w:tblPr/>
      <w:tcPr>
        <w:shd w:val="clear" w:color="auto" w:fill="DBDBDB"/>
      </w:tcPr>
    </w:tblStylePr>
    <w:tblStylePr w:type="band1Horz">
      <w:tblPr/>
      <w:tcPr>
        <w:shd w:val="clear" w:color="auto" w:fill="D2D2D2"/>
      </w:tcPr>
    </w:tblStylePr>
  </w:style>
  <w:style w:type="table" w:customStyle="1" w:styleId="-413">
    <w:name w:val="Цветная заливка - Акцент 41"/>
    <w:basedOn w:val="a3"/>
    <w:next w:val="-44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A5A5A5"/>
        <w:left w:val="single" w:sz="4" w:space="0" w:color="FFC000"/>
        <w:bottom w:val="single" w:sz="4" w:space="0" w:color="FFC000"/>
        <w:right w:val="single" w:sz="4" w:space="0" w:color="FFC000"/>
        <w:insideH w:val="single" w:sz="4" w:space="0" w:color="FFFFFF"/>
        <w:insideV w:val="single" w:sz="4" w:space="0" w:color="FFFFFF"/>
      </w:tblBorders>
    </w:tblPr>
    <w:tcPr>
      <w:shd w:val="clear" w:color="auto" w:fill="FFF8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9973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997300"/>
          <w:insideV w:val="nil"/>
        </w:tcBorders>
        <w:shd w:val="clear" w:color="auto" w:fill="9973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/>
      </w:tcPr>
    </w:tblStylePr>
    <w:tblStylePr w:type="band1Vert">
      <w:tblPr/>
      <w:tcPr>
        <w:shd w:val="clear" w:color="auto" w:fill="FFE599"/>
      </w:tcPr>
    </w:tblStylePr>
    <w:tblStylePr w:type="band1Horz">
      <w:tblPr/>
      <w:tcPr>
        <w:shd w:val="clear" w:color="auto" w:fill="FFDF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513">
    <w:name w:val="Цветная заливка - Акцент 51"/>
    <w:basedOn w:val="a3"/>
    <w:next w:val="-54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70AD47"/>
        <w:left w:val="single" w:sz="4" w:space="0" w:color="4472C4"/>
        <w:bottom w:val="single" w:sz="4" w:space="0" w:color="4472C4"/>
        <w:right w:val="single" w:sz="4" w:space="0" w:color="4472C4"/>
        <w:insideH w:val="single" w:sz="4" w:space="0" w:color="FFFFFF"/>
        <w:insideV w:val="single" w:sz="4" w:space="0" w:color="FFFFFF"/>
      </w:tblBorders>
    </w:tblPr>
    <w:tcPr>
      <w:shd w:val="clear" w:color="auto" w:fill="ECF1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6437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64378"/>
          <w:insideV w:val="nil"/>
        </w:tcBorders>
        <w:shd w:val="clear" w:color="auto" w:fill="26437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/>
      </w:tcPr>
    </w:tblStylePr>
    <w:tblStylePr w:type="band1Vert">
      <w:tblPr/>
      <w:tcPr>
        <w:shd w:val="clear" w:color="auto" w:fill="B4C6E7"/>
      </w:tcPr>
    </w:tblStylePr>
    <w:tblStylePr w:type="band1Horz">
      <w:tblPr/>
      <w:tcPr>
        <w:shd w:val="clear" w:color="auto" w:fill="A1B8E1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-613">
    <w:name w:val="Цветная заливка - Акцент 61"/>
    <w:basedOn w:val="a3"/>
    <w:next w:val="-64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4472C4"/>
        <w:left w:val="single" w:sz="4" w:space="0" w:color="70AD47"/>
        <w:bottom w:val="single" w:sz="4" w:space="0" w:color="70AD47"/>
        <w:right w:val="single" w:sz="4" w:space="0" w:color="70AD47"/>
        <w:insideH w:val="single" w:sz="4" w:space="0" w:color="FFFFFF"/>
        <w:insideV w:val="single" w:sz="4" w:space="0" w:color="FFFFFF"/>
      </w:tblBorders>
    </w:tblPr>
    <w:tcPr>
      <w:shd w:val="clear" w:color="auto" w:fill="F0F7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367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3672A"/>
          <w:insideV w:val="nil"/>
        </w:tcBorders>
        <w:shd w:val="clear" w:color="auto" w:fill="4367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B7D8A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fc">
    <w:name w:val="Цветной список1"/>
    <w:basedOn w:val="a3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-114">
    <w:name w:val="Цветной список - Акцент 11"/>
    <w:basedOn w:val="a3"/>
    <w:next w:val="-12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EF5FB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shd w:val="clear" w:color="auto" w:fill="DEEAF6"/>
      </w:tcPr>
    </w:tblStylePr>
  </w:style>
  <w:style w:type="table" w:customStyle="1" w:styleId="-214">
    <w:name w:val="Цветной список - Акцент 21"/>
    <w:basedOn w:val="a3"/>
    <w:next w:val="-25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DF2EA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/>
      </w:tcPr>
    </w:tblStylePr>
    <w:tblStylePr w:type="band1Horz">
      <w:tblPr/>
      <w:tcPr>
        <w:shd w:val="clear" w:color="auto" w:fill="FBE4D5"/>
      </w:tcPr>
    </w:tblStylePr>
  </w:style>
  <w:style w:type="table" w:customStyle="1" w:styleId="-314">
    <w:name w:val="Цветной список - Акцент 31"/>
    <w:basedOn w:val="a3"/>
    <w:next w:val="-35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6F6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CC9900"/>
      </w:tcPr>
    </w:tblStylePr>
    <w:tblStylePr w:type="lastRow">
      <w:rPr>
        <w:b/>
        <w:bCs/>
        <w:color w:val="CC990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/>
      </w:tcPr>
    </w:tblStylePr>
    <w:tblStylePr w:type="band1Horz">
      <w:tblPr/>
      <w:tcPr>
        <w:shd w:val="clear" w:color="auto" w:fill="EDEDED"/>
      </w:tcPr>
    </w:tblStylePr>
  </w:style>
  <w:style w:type="table" w:customStyle="1" w:styleId="-414">
    <w:name w:val="Цветной список - Акцент 41"/>
    <w:basedOn w:val="a3"/>
    <w:next w:val="-45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FF8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848484"/>
      </w:tcPr>
    </w:tblStylePr>
    <w:tblStylePr w:type="lastRow">
      <w:rPr>
        <w:b/>
        <w:bCs/>
        <w:color w:val="848484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/>
      </w:tcPr>
    </w:tblStylePr>
    <w:tblStylePr w:type="band1Horz">
      <w:tblPr/>
      <w:tcPr>
        <w:shd w:val="clear" w:color="auto" w:fill="FFF2CC"/>
      </w:tcPr>
    </w:tblStylePr>
  </w:style>
  <w:style w:type="table" w:customStyle="1" w:styleId="-514">
    <w:name w:val="Цветной список - Акцент 51"/>
    <w:basedOn w:val="a3"/>
    <w:next w:val="-55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CF1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598A38"/>
      </w:tcPr>
    </w:tblStylePr>
    <w:tblStylePr w:type="lastRow">
      <w:rPr>
        <w:b/>
        <w:bCs/>
        <w:color w:val="598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/>
      </w:tcPr>
    </w:tblStylePr>
    <w:tblStylePr w:type="band1Horz">
      <w:tblPr/>
      <w:tcPr>
        <w:shd w:val="clear" w:color="auto" w:fill="D9E2F3"/>
      </w:tcPr>
    </w:tblStylePr>
  </w:style>
  <w:style w:type="table" w:customStyle="1" w:styleId="-614">
    <w:name w:val="Цветной список - Акцент 61"/>
    <w:basedOn w:val="a3"/>
    <w:next w:val="-65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F0F7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259A0"/>
      </w:tcPr>
    </w:tblStylePr>
    <w:tblStylePr w:type="lastRow">
      <w:rPr>
        <w:b/>
        <w:bCs/>
        <w:color w:val="3259A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/>
      </w:tcPr>
    </w:tblStylePr>
    <w:tblStylePr w:type="band1Horz">
      <w:tblPr/>
      <w:tcPr>
        <w:shd w:val="clear" w:color="auto" w:fill="E2EFD9"/>
      </w:tcPr>
    </w:tblStylePr>
  </w:style>
  <w:style w:type="table" w:customStyle="1" w:styleId="1fd">
    <w:name w:val="Цветная сетка1"/>
    <w:basedOn w:val="a3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-115">
    <w:name w:val="Цветная сетка - Акцент 11"/>
    <w:basedOn w:val="a3"/>
    <w:next w:val="-13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EEAF6"/>
    </w:tcPr>
    <w:tblStylePr w:type="firstRow">
      <w:rPr>
        <w:b/>
        <w:bCs/>
      </w:rPr>
      <w:tblPr/>
      <w:tcPr>
        <w:shd w:val="clear" w:color="auto" w:fill="BDD6EE"/>
      </w:tcPr>
    </w:tblStylePr>
    <w:tblStylePr w:type="lastRow">
      <w:rPr>
        <w:b/>
        <w:bCs/>
        <w:color w:val="000000"/>
      </w:rPr>
      <w:tblPr/>
      <w:tcPr>
        <w:shd w:val="clear" w:color="auto" w:fill="BDD6EE"/>
      </w:tcPr>
    </w:tblStylePr>
    <w:tblStylePr w:type="firstCol">
      <w:rPr>
        <w:color w:val="FFFFFF"/>
      </w:rPr>
      <w:tblPr/>
      <w:tcPr>
        <w:shd w:val="clear" w:color="auto" w:fill="2E74B5"/>
      </w:tcPr>
    </w:tblStylePr>
    <w:tblStylePr w:type="lastCol">
      <w:rPr>
        <w:color w:val="FFFFFF"/>
      </w:rPr>
      <w:tblPr/>
      <w:tcPr>
        <w:shd w:val="clear" w:color="auto" w:fill="2E74B5"/>
      </w:tcPr>
    </w:tblStylePr>
    <w:tblStylePr w:type="band1Vert">
      <w:tblPr/>
      <w:tcPr>
        <w:shd w:val="clear" w:color="auto" w:fill="ADCCEA"/>
      </w:tcPr>
    </w:tblStylePr>
    <w:tblStylePr w:type="band1Horz">
      <w:tblPr/>
      <w:tcPr>
        <w:shd w:val="clear" w:color="auto" w:fill="ADCCEA"/>
      </w:tcPr>
    </w:tblStylePr>
  </w:style>
  <w:style w:type="table" w:customStyle="1" w:styleId="-215">
    <w:name w:val="Цветная сетка - Акцент 21"/>
    <w:basedOn w:val="a3"/>
    <w:next w:val="-26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BE4D5"/>
    </w:tcPr>
    <w:tblStylePr w:type="firstRow">
      <w:rPr>
        <w:b/>
        <w:bCs/>
      </w:rPr>
      <w:tblPr/>
      <w:tcPr>
        <w:shd w:val="clear" w:color="auto" w:fill="F7CAAC"/>
      </w:tcPr>
    </w:tblStylePr>
    <w:tblStylePr w:type="lastRow">
      <w:rPr>
        <w:b/>
        <w:bCs/>
        <w:color w:val="000000"/>
      </w:rPr>
      <w:tblPr/>
      <w:tcPr>
        <w:shd w:val="clear" w:color="auto" w:fill="F7CAAC"/>
      </w:tcPr>
    </w:tblStylePr>
    <w:tblStylePr w:type="firstCol">
      <w:rPr>
        <w:color w:val="FFFFFF"/>
      </w:rPr>
      <w:tblPr/>
      <w:tcPr>
        <w:shd w:val="clear" w:color="auto" w:fill="C45911"/>
      </w:tcPr>
    </w:tblStylePr>
    <w:tblStylePr w:type="lastCol">
      <w:rPr>
        <w:color w:val="FFFFFF"/>
      </w:rPr>
      <w:tblPr/>
      <w:tcPr>
        <w:shd w:val="clear" w:color="auto" w:fill="C45911"/>
      </w:tcPr>
    </w:tblStylePr>
    <w:tblStylePr w:type="band1Vert">
      <w:tblPr/>
      <w:tcPr>
        <w:shd w:val="clear" w:color="auto" w:fill="F6BE98"/>
      </w:tcPr>
    </w:tblStylePr>
    <w:tblStylePr w:type="band1Horz">
      <w:tblPr/>
      <w:tcPr>
        <w:shd w:val="clear" w:color="auto" w:fill="F6BE98"/>
      </w:tcPr>
    </w:tblStylePr>
  </w:style>
  <w:style w:type="table" w:customStyle="1" w:styleId="-315">
    <w:name w:val="Цветная сетка - Акцент 31"/>
    <w:basedOn w:val="a3"/>
    <w:next w:val="-36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DEDED"/>
    </w:tcPr>
    <w:tblStylePr w:type="firstRow">
      <w:rPr>
        <w:b/>
        <w:bCs/>
      </w:rPr>
      <w:tblPr/>
      <w:tcPr>
        <w:shd w:val="clear" w:color="auto" w:fill="DBDBDB"/>
      </w:tcPr>
    </w:tblStylePr>
    <w:tblStylePr w:type="lastRow">
      <w:rPr>
        <w:b/>
        <w:bCs/>
        <w:color w:val="000000"/>
      </w:rPr>
      <w:tblPr/>
      <w:tcPr>
        <w:shd w:val="clear" w:color="auto" w:fill="DBDBDB"/>
      </w:tcPr>
    </w:tblStylePr>
    <w:tblStylePr w:type="firstCol">
      <w:rPr>
        <w:color w:val="FFFFFF"/>
      </w:rPr>
      <w:tblPr/>
      <w:tcPr>
        <w:shd w:val="clear" w:color="auto" w:fill="7B7B7B"/>
      </w:tcPr>
    </w:tblStylePr>
    <w:tblStylePr w:type="lastCol">
      <w:rPr>
        <w:color w:val="FFFFFF"/>
      </w:rPr>
      <w:tblPr/>
      <w:tcPr>
        <w:shd w:val="clear" w:color="auto" w:fill="7B7B7B"/>
      </w:tcPr>
    </w:tblStylePr>
    <w:tblStylePr w:type="band1Vert">
      <w:tblPr/>
      <w:tcPr>
        <w:shd w:val="clear" w:color="auto" w:fill="D2D2D2"/>
      </w:tcPr>
    </w:tblStylePr>
    <w:tblStylePr w:type="band1Horz">
      <w:tblPr/>
      <w:tcPr>
        <w:shd w:val="clear" w:color="auto" w:fill="D2D2D2"/>
      </w:tcPr>
    </w:tblStylePr>
  </w:style>
  <w:style w:type="table" w:customStyle="1" w:styleId="-415">
    <w:name w:val="Цветная сетка - Акцент 41"/>
    <w:basedOn w:val="a3"/>
    <w:next w:val="-46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FF2CC"/>
    </w:tcPr>
    <w:tblStylePr w:type="firstRow">
      <w:rPr>
        <w:b/>
        <w:bCs/>
      </w:rPr>
      <w:tblPr/>
      <w:tcPr>
        <w:shd w:val="clear" w:color="auto" w:fill="FFE599"/>
      </w:tcPr>
    </w:tblStylePr>
    <w:tblStylePr w:type="lastRow">
      <w:rPr>
        <w:b/>
        <w:bCs/>
        <w:color w:val="000000"/>
      </w:rPr>
      <w:tblPr/>
      <w:tcPr>
        <w:shd w:val="clear" w:color="auto" w:fill="FFE599"/>
      </w:tcPr>
    </w:tblStylePr>
    <w:tblStylePr w:type="firstCol">
      <w:rPr>
        <w:color w:val="FFFFFF"/>
      </w:rPr>
      <w:tblPr/>
      <w:tcPr>
        <w:shd w:val="clear" w:color="auto" w:fill="BF8F00"/>
      </w:tcPr>
    </w:tblStylePr>
    <w:tblStylePr w:type="lastCol">
      <w:rPr>
        <w:color w:val="FFFFFF"/>
      </w:rPr>
      <w:tblPr/>
      <w:tcPr>
        <w:shd w:val="clear" w:color="auto" w:fill="BF8F00"/>
      </w:tcPr>
    </w:tblStylePr>
    <w:tblStylePr w:type="band1Vert">
      <w:tblPr/>
      <w:tcPr>
        <w:shd w:val="clear" w:color="auto" w:fill="FFDF80"/>
      </w:tcPr>
    </w:tblStylePr>
    <w:tblStylePr w:type="band1Horz">
      <w:tblPr/>
      <w:tcPr>
        <w:shd w:val="clear" w:color="auto" w:fill="FFDF80"/>
      </w:tcPr>
    </w:tblStylePr>
  </w:style>
  <w:style w:type="table" w:customStyle="1" w:styleId="-515">
    <w:name w:val="Цветная сетка - Акцент 51"/>
    <w:basedOn w:val="a3"/>
    <w:next w:val="-56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9E2F3"/>
    </w:tcPr>
    <w:tblStylePr w:type="firstRow">
      <w:rPr>
        <w:b/>
        <w:bCs/>
      </w:rPr>
      <w:tblPr/>
      <w:tcPr>
        <w:shd w:val="clear" w:color="auto" w:fill="B4C6E7"/>
      </w:tcPr>
    </w:tblStylePr>
    <w:tblStylePr w:type="lastRow">
      <w:rPr>
        <w:b/>
        <w:bCs/>
        <w:color w:val="000000"/>
      </w:rPr>
      <w:tblPr/>
      <w:tcPr>
        <w:shd w:val="clear" w:color="auto" w:fill="B4C6E7"/>
      </w:tcPr>
    </w:tblStylePr>
    <w:tblStylePr w:type="firstCol">
      <w:rPr>
        <w:color w:val="FFFFFF"/>
      </w:rPr>
      <w:tblPr/>
      <w:tcPr>
        <w:shd w:val="clear" w:color="auto" w:fill="2F5496"/>
      </w:tcPr>
    </w:tblStylePr>
    <w:tblStylePr w:type="lastCol">
      <w:rPr>
        <w:color w:val="FFFFFF"/>
      </w:rPr>
      <w:tblPr/>
      <w:tcPr>
        <w:shd w:val="clear" w:color="auto" w:fill="2F5496"/>
      </w:tcPr>
    </w:tblStylePr>
    <w:tblStylePr w:type="band1Vert">
      <w:tblPr/>
      <w:tcPr>
        <w:shd w:val="clear" w:color="auto" w:fill="A1B8E1"/>
      </w:tcPr>
    </w:tblStylePr>
    <w:tblStylePr w:type="band1Horz">
      <w:tblPr/>
      <w:tcPr>
        <w:shd w:val="clear" w:color="auto" w:fill="A1B8E1"/>
      </w:tcPr>
    </w:tblStylePr>
  </w:style>
  <w:style w:type="table" w:customStyle="1" w:styleId="-615">
    <w:name w:val="Цветная сетка - Акцент 61"/>
    <w:basedOn w:val="a3"/>
    <w:next w:val="-66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2EFD9"/>
    </w:tcPr>
    <w:tblStylePr w:type="firstRow">
      <w:rPr>
        <w:b/>
        <w:bCs/>
      </w:rPr>
      <w:tblPr/>
      <w:tcPr>
        <w:shd w:val="clear" w:color="auto" w:fill="C5E0B3"/>
      </w:tcPr>
    </w:tblStylePr>
    <w:tblStylePr w:type="lastRow">
      <w:rPr>
        <w:b/>
        <w:bCs/>
        <w:color w:val="000000"/>
      </w:rPr>
      <w:tblPr/>
      <w:tcPr>
        <w:shd w:val="clear" w:color="auto" w:fill="C5E0B3"/>
      </w:tcPr>
    </w:tblStylePr>
    <w:tblStylePr w:type="firstCol">
      <w:rPr>
        <w:color w:val="FFFFFF"/>
      </w:rPr>
      <w:tblPr/>
      <w:tcPr>
        <w:shd w:val="clear" w:color="auto" w:fill="538135"/>
      </w:tcPr>
    </w:tblStylePr>
    <w:tblStylePr w:type="lastCol">
      <w:rPr>
        <w:color w:val="FFFFFF"/>
      </w:rPr>
      <w:tblPr/>
      <w:tcPr>
        <w:shd w:val="clear" w:color="auto" w:fill="538135"/>
      </w:tcPr>
    </w:tblStylePr>
    <w:tblStylePr w:type="band1Vert">
      <w:tblPr/>
      <w:tcPr>
        <w:shd w:val="clear" w:color="auto" w:fill="B7D8A0"/>
      </w:tcPr>
    </w:tblStylePr>
    <w:tblStylePr w:type="band1Horz">
      <w:tblPr/>
      <w:tcPr>
        <w:shd w:val="clear" w:color="auto" w:fill="B7D8A0"/>
      </w:tcPr>
    </w:tblStylePr>
  </w:style>
  <w:style w:type="table" w:customStyle="1" w:styleId="2f4">
    <w:name w:val="Светлая заливка2"/>
    <w:basedOn w:val="a3"/>
    <w:next w:val="afff8"/>
    <w:uiPriority w:val="60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20">
    <w:name w:val="Светлая заливка - Акцент 12"/>
    <w:basedOn w:val="a3"/>
    <w:next w:val="-14"/>
    <w:uiPriority w:val="60"/>
    <w:rsid w:val="005E3F59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2f5">
    <w:name w:val="Светлый список2"/>
    <w:basedOn w:val="a3"/>
    <w:next w:val="afff9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21">
    <w:name w:val="Светлый список - Акцент 12"/>
    <w:basedOn w:val="a3"/>
    <w:next w:val="-15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2f6">
    <w:name w:val="Светлая сетка2"/>
    <w:basedOn w:val="a3"/>
    <w:next w:val="afffa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22">
    <w:name w:val="Светлая сетка - Акцент 12"/>
    <w:basedOn w:val="a3"/>
    <w:next w:val="-16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121">
    <w:name w:val="Средняя заливка 12"/>
    <w:basedOn w:val="a3"/>
    <w:next w:val="1fe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2">
    <w:name w:val="Средняя заливка 1 - Акцент 12"/>
    <w:basedOn w:val="a3"/>
    <w:next w:val="1-10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20">
    <w:name w:val="Средняя заливка 22"/>
    <w:basedOn w:val="a3"/>
    <w:next w:val="2f7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2">
    <w:name w:val="Средняя заливка 2 - Акцент 12"/>
    <w:basedOn w:val="a3"/>
    <w:next w:val="2-13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22">
    <w:name w:val="Средний список 12"/>
    <w:basedOn w:val="a3"/>
    <w:next w:val="1ff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20">
    <w:name w:val="Средний список 1 - Акцент 12"/>
    <w:basedOn w:val="a3"/>
    <w:next w:val="1-13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221">
    <w:name w:val="Средний список 22"/>
    <w:basedOn w:val="a3"/>
    <w:next w:val="2f8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23">
    <w:name w:val="Средняя сетка 12"/>
    <w:basedOn w:val="a3"/>
    <w:next w:val="1ff0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22">
    <w:name w:val="Средняя сетка 22"/>
    <w:basedOn w:val="a3"/>
    <w:next w:val="2f9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20">
    <w:name w:val="Средняя сетка 32"/>
    <w:basedOn w:val="a3"/>
    <w:next w:val="3d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2fa">
    <w:name w:val="Темный список2"/>
    <w:basedOn w:val="a3"/>
    <w:next w:val="afffb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2fb">
    <w:name w:val="Цветная заливка2"/>
    <w:basedOn w:val="a3"/>
    <w:next w:val="afffc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2fc">
    <w:name w:val="Цветной список2"/>
    <w:basedOn w:val="a3"/>
    <w:next w:val="afffd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2fd">
    <w:name w:val="Цветная сетка2"/>
    <w:basedOn w:val="a3"/>
    <w:next w:val="afffe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character" w:customStyle="1" w:styleId="1ff1">
    <w:name w:val="Неразрешенное упоминание1"/>
    <w:basedOn w:val="a2"/>
    <w:uiPriority w:val="99"/>
    <w:semiHidden/>
    <w:unhideWhenUsed/>
    <w:rsid w:val="005E3F59"/>
    <w:rPr>
      <w:color w:val="605E5C"/>
      <w:shd w:val="clear" w:color="auto" w:fill="E1DFDD"/>
    </w:rPr>
  </w:style>
  <w:style w:type="character" w:customStyle="1" w:styleId="2fe">
    <w:name w:val="Неразрешенное упоминание2"/>
    <w:basedOn w:val="a2"/>
    <w:uiPriority w:val="99"/>
    <w:semiHidden/>
    <w:unhideWhenUsed/>
    <w:rsid w:val="005E3F59"/>
    <w:rPr>
      <w:color w:val="605E5C"/>
      <w:shd w:val="clear" w:color="auto" w:fill="E1DFDD"/>
    </w:rPr>
  </w:style>
  <w:style w:type="paragraph" w:customStyle="1" w:styleId="c20">
    <w:name w:val="c20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2"/>
    <w:rsid w:val="005E3F59"/>
  </w:style>
  <w:style w:type="character" w:customStyle="1" w:styleId="c41">
    <w:name w:val="c41"/>
    <w:basedOn w:val="a2"/>
    <w:rsid w:val="005E3F59"/>
  </w:style>
  <w:style w:type="table" w:customStyle="1" w:styleId="TableGrid">
    <w:name w:val="TableGrid"/>
    <w:rsid w:val="005E3F5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11">
    <w:name w:val="Заголовок 31"/>
    <w:basedOn w:val="a1"/>
    <w:uiPriority w:val="1"/>
    <w:qFormat/>
    <w:rsid w:val="005E3F59"/>
    <w:pPr>
      <w:widowControl w:val="0"/>
      <w:autoSpaceDE w:val="0"/>
      <w:autoSpaceDN w:val="0"/>
      <w:spacing w:after="0" w:line="287" w:lineRule="exact"/>
      <w:ind w:left="288"/>
      <w:outlineLvl w:val="3"/>
    </w:pPr>
    <w:rPr>
      <w:rFonts w:ascii="Times New Roman" w:eastAsia="Times New Roman" w:hAnsi="Times New Roman" w:cs="Times New Roman"/>
      <w:b/>
      <w:bCs/>
      <w:i/>
      <w:iCs/>
      <w:sz w:val="25"/>
      <w:szCs w:val="25"/>
    </w:rPr>
  </w:style>
  <w:style w:type="paragraph" w:styleId="45">
    <w:name w:val="toc 4"/>
    <w:basedOn w:val="a1"/>
    <w:uiPriority w:val="1"/>
    <w:qFormat/>
    <w:rsid w:val="005E3F59"/>
    <w:pPr>
      <w:widowControl w:val="0"/>
      <w:autoSpaceDE w:val="0"/>
      <w:autoSpaceDN w:val="0"/>
      <w:spacing w:before="85" w:after="0" w:line="240" w:lineRule="auto"/>
      <w:ind w:left="458"/>
    </w:pPr>
    <w:rPr>
      <w:rFonts w:ascii="Times New Roman" w:eastAsia="Times New Roman" w:hAnsi="Times New Roman" w:cs="Times New Roman"/>
      <w:b/>
      <w:bCs/>
      <w:i/>
      <w:iCs/>
    </w:rPr>
  </w:style>
  <w:style w:type="paragraph" w:styleId="55">
    <w:name w:val="toc 5"/>
    <w:basedOn w:val="a1"/>
    <w:uiPriority w:val="1"/>
    <w:qFormat/>
    <w:rsid w:val="005E3F59"/>
    <w:pPr>
      <w:widowControl w:val="0"/>
      <w:autoSpaceDE w:val="0"/>
      <w:autoSpaceDN w:val="0"/>
      <w:spacing w:before="84" w:after="0" w:line="240" w:lineRule="auto"/>
      <w:ind w:left="68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5E3F59"/>
    <w:rPr>
      <w:rFonts w:ascii="Times New Roman" w:hAnsi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2"/>
    <w:rsid w:val="005E3F59"/>
    <w:rPr>
      <w:rFonts w:ascii="Times New Roman" w:hAnsi="Times New Roman" w:hint="default"/>
      <w:b w:val="0"/>
      <w:bCs w:val="0"/>
      <w:i w:val="0"/>
      <w:iCs w:val="0"/>
      <w:color w:val="000000"/>
      <w:sz w:val="24"/>
      <w:szCs w:val="24"/>
    </w:rPr>
  </w:style>
  <w:style w:type="table" w:customStyle="1" w:styleId="TableNormal3">
    <w:name w:val="Table Normal3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5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29">
    <w:name w:val="c29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6">
    <w:name w:val="c16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e">
    <w:name w:val="Заголовок 3+"/>
    <w:basedOn w:val="a1"/>
    <w:rsid w:val="005E3F59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12">
    <w:name w:val="c12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50">
    <w:name w:val="Сетка таблицы15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">
    <w:name w:val="Сетка таблицы161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">
    <w:name w:val="Сноска_"/>
    <w:link w:val="affff0"/>
    <w:uiPriority w:val="99"/>
    <w:locked/>
    <w:rsid w:val="005E3F59"/>
    <w:rPr>
      <w:rFonts w:ascii="Georgia" w:hAnsi="Georgia" w:cs="Georgia"/>
      <w:color w:val="231F20"/>
      <w:sz w:val="18"/>
      <w:szCs w:val="18"/>
    </w:rPr>
  </w:style>
  <w:style w:type="paragraph" w:customStyle="1" w:styleId="affff0">
    <w:name w:val="Сноска"/>
    <w:basedOn w:val="a1"/>
    <w:link w:val="affff"/>
    <w:uiPriority w:val="99"/>
    <w:rsid w:val="005E3F59"/>
    <w:pPr>
      <w:widowControl w:val="0"/>
      <w:spacing w:after="0" w:line="240" w:lineRule="auto"/>
      <w:ind w:left="240" w:hanging="240"/>
    </w:pPr>
    <w:rPr>
      <w:rFonts w:ascii="Georgia" w:hAnsi="Georgia" w:cs="Georgia"/>
      <w:color w:val="231F20"/>
      <w:sz w:val="18"/>
      <w:szCs w:val="18"/>
    </w:rPr>
  </w:style>
  <w:style w:type="numbering" w:customStyle="1" w:styleId="46">
    <w:name w:val="Нет списка4"/>
    <w:next w:val="a4"/>
    <w:uiPriority w:val="99"/>
    <w:semiHidden/>
    <w:unhideWhenUsed/>
    <w:rsid w:val="005E3F59"/>
  </w:style>
  <w:style w:type="paragraph" w:customStyle="1" w:styleId="1ff2">
    <w:name w:val="Обычный отступ1"/>
    <w:basedOn w:val="a1"/>
    <w:next w:val="affff1"/>
    <w:uiPriority w:val="99"/>
    <w:unhideWhenUsed/>
    <w:rsid w:val="005E3F59"/>
    <w:pPr>
      <w:spacing w:after="200" w:line="276" w:lineRule="auto"/>
      <w:ind w:left="720"/>
    </w:pPr>
    <w:rPr>
      <w:lang w:val="en-US"/>
    </w:rPr>
  </w:style>
  <w:style w:type="table" w:customStyle="1" w:styleId="170">
    <w:name w:val="Сетка таблицы17"/>
    <w:basedOn w:val="a3"/>
    <w:next w:val="af0"/>
    <w:uiPriority w:val="59"/>
    <w:rsid w:val="005E3F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7PRIL-tabl-hroom">
    <w:name w:val="17PRIL-tabl-hroom"/>
    <w:basedOn w:val="a1"/>
    <w:uiPriority w:val="99"/>
    <w:rsid w:val="005E3F59"/>
    <w:pPr>
      <w:suppressAutoHyphens/>
      <w:autoSpaceDE w:val="0"/>
      <w:autoSpaceDN w:val="0"/>
      <w:adjustRightInd w:val="0"/>
      <w:spacing w:after="0" w:line="160" w:lineRule="atLeast"/>
      <w:textAlignment w:val="center"/>
    </w:pPr>
    <w:rPr>
      <w:rFonts w:ascii="TextBookC" w:hAnsi="TextBookC" w:cs="TextBookC"/>
      <w:b/>
      <w:bCs/>
      <w:color w:val="000000"/>
      <w:spacing w:val="-2"/>
      <w:sz w:val="16"/>
      <w:szCs w:val="16"/>
      <w:u w:color="000000"/>
    </w:rPr>
  </w:style>
  <w:style w:type="paragraph" w:customStyle="1" w:styleId="17PRIL-tabl-txt">
    <w:name w:val="17PRIL-tabl-txt"/>
    <w:basedOn w:val="a1"/>
    <w:uiPriority w:val="99"/>
    <w:rsid w:val="005E3F59"/>
    <w:pPr>
      <w:autoSpaceDE w:val="0"/>
      <w:autoSpaceDN w:val="0"/>
      <w:adjustRightInd w:val="0"/>
      <w:spacing w:after="0" w:line="200" w:lineRule="atLeast"/>
      <w:textAlignment w:val="center"/>
    </w:pPr>
    <w:rPr>
      <w:rFonts w:ascii="TextBookC" w:hAnsi="TextBookC" w:cs="TextBookC"/>
      <w:color w:val="000000"/>
      <w:spacing w:val="-2"/>
      <w:sz w:val="16"/>
      <w:szCs w:val="16"/>
      <w:u w:color="000000"/>
    </w:rPr>
  </w:style>
  <w:style w:type="character" w:customStyle="1" w:styleId="propis">
    <w:name w:val="propis"/>
    <w:uiPriority w:val="99"/>
    <w:rsid w:val="005E3F59"/>
    <w:rPr>
      <w:rFonts w:ascii="CenturySchlbkCyr" w:hAnsi="CenturySchlbkCyr" w:cs="CenturySchlbkCyr"/>
      <w:i/>
      <w:iCs/>
      <w:sz w:val="19"/>
      <w:szCs w:val="19"/>
      <w:u w:val="none"/>
    </w:rPr>
  </w:style>
  <w:style w:type="numbering" w:customStyle="1" w:styleId="56">
    <w:name w:val="Нет списка5"/>
    <w:next w:val="a4"/>
    <w:uiPriority w:val="99"/>
    <w:semiHidden/>
    <w:unhideWhenUsed/>
    <w:rsid w:val="005E3F59"/>
  </w:style>
  <w:style w:type="table" w:customStyle="1" w:styleId="180">
    <w:name w:val="Сетка таблицы18"/>
    <w:basedOn w:val="a3"/>
    <w:next w:val="af0"/>
    <w:uiPriority w:val="59"/>
    <w:rsid w:val="005E3F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0">
    <w:name w:val="Сетка таблицы19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f">
    <w:name w:val="Тема таблицы3"/>
    <w:basedOn w:val="a3"/>
    <w:next w:val="aff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0">
    <w:name w:val="Сетка таблицы110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">
    <w:name w:val="Тема таблицы11"/>
    <w:basedOn w:val="a3"/>
    <w:next w:val="aff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5">
    <w:name w:val="Сетка таблицы21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6">
    <w:name w:val="Тема таблицы21"/>
    <w:basedOn w:val="a3"/>
    <w:next w:val="aff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312">
    <w:name w:val="Сетка таблицы3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0">
    <w:name w:val="Сетка таблицы7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3"/>
    <w:next w:val="af0"/>
    <w:uiPriority w:val="9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6">
    <w:name w:val="Светлая заливка11"/>
    <w:basedOn w:val="a3"/>
    <w:uiPriority w:val="60"/>
    <w:locked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-1110">
    <w:name w:val="Светлая заливка - Акцент 111"/>
    <w:basedOn w:val="a3"/>
    <w:uiPriority w:val="60"/>
    <w:rsid w:val="005E3F59"/>
    <w:pPr>
      <w:spacing w:after="0" w:line="240" w:lineRule="auto"/>
    </w:pPr>
    <w:rPr>
      <w:rFonts w:eastAsia="Times New Roman"/>
      <w:color w:val="2E74B5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/>
          <w:left w:val="nil"/>
          <w:bottom w:val="single" w:sz="8" w:space="0" w:color="5B9BD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/>
      </w:tcPr>
    </w:tblStylePr>
  </w:style>
  <w:style w:type="table" w:customStyle="1" w:styleId="117">
    <w:name w:val="Светлый список11"/>
    <w:basedOn w:val="a3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customStyle="1" w:styleId="-1111">
    <w:name w:val="Светлый список - Акцент 111"/>
    <w:basedOn w:val="a3"/>
    <w:uiPriority w:val="61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</w:style>
  <w:style w:type="table" w:customStyle="1" w:styleId="118">
    <w:name w:val="Светлая сетка11"/>
    <w:basedOn w:val="a3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-1112">
    <w:name w:val="Светлая сетка - Акцент 111"/>
    <w:basedOn w:val="a3"/>
    <w:uiPriority w:val="62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 w:line="240" w:lineRule="auto"/>
      </w:pPr>
      <w:rPr>
        <w:rFonts w:ascii="Calibri Light" w:eastAsia="Times New Roman" w:hAnsi="Calibri Light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Calibri Light" w:eastAsia="Times New Roman" w:hAnsi="Calibri Light" w:cs="Times New Roman"/>
        <w:b/>
        <w:bCs/>
      </w:rPr>
    </w:tblStylePr>
    <w:tblStylePr w:type="lastCol">
      <w:rPr>
        <w:rFonts w:ascii="Calibri Light" w:eastAsia="Times New Roman" w:hAnsi="Calibri Light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customStyle="1" w:styleId="1111">
    <w:name w:val="Средняя заливка 111"/>
    <w:basedOn w:val="a3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-1110">
    <w:name w:val="Средняя заливка 1 - Акцент 111"/>
    <w:basedOn w:val="a3"/>
    <w:uiPriority w:val="63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84B3DF"/>
        <w:left w:val="single" w:sz="8" w:space="0" w:color="84B3DF"/>
        <w:bottom w:val="single" w:sz="8" w:space="0" w:color="84B3DF"/>
        <w:right w:val="single" w:sz="8" w:space="0" w:color="84B3DF"/>
        <w:insideH w:val="single" w:sz="8" w:space="0" w:color="84B3DF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/>
          <w:left w:val="single" w:sz="8" w:space="0" w:color="84B3DF"/>
          <w:bottom w:val="single" w:sz="8" w:space="0" w:color="84B3DF"/>
          <w:right w:val="single" w:sz="8" w:space="0" w:color="84B3D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2110">
    <w:name w:val="Средняя заливка 211"/>
    <w:basedOn w:val="a3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2-1110">
    <w:name w:val="Средняя заливка 2 - Акцент 111"/>
    <w:basedOn w:val="a3"/>
    <w:uiPriority w:val="64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1112">
    <w:name w:val="Средний список 111"/>
    <w:basedOn w:val="a3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customStyle="1" w:styleId="1-1111">
    <w:name w:val="Средний список 1 - Акцент 111"/>
    <w:basedOn w:val="a3"/>
    <w:uiPriority w:val="65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8" w:space="0" w:color="5B9BD5"/>
        <w:bottom w:val="single" w:sz="8" w:space="0" w:color="5B9BD5"/>
      </w:tblBorders>
    </w:tblPr>
    <w:tblStylePr w:type="firstRow">
      <w:rPr>
        <w:rFonts w:ascii="Calibri Light" w:eastAsia="Times New Roman" w:hAnsi="Calibri Light" w:cs="Times New Roman"/>
      </w:rPr>
      <w:tblPr/>
      <w:tcPr>
        <w:tcBorders>
          <w:top w:val="nil"/>
          <w:bottom w:val="single" w:sz="8" w:space="0" w:color="5B9BD5"/>
        </w:tcBorders>
      </w:tcPr>
    </w:tblStylePr>
    <w:tblStylePr w:type="lastRow">
      <w:rPr>
        <w:b/>
        <w:bCs/>
        <w:color w:val="44546A"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/>
          <w:bottom w:val="single" w:sz="8" w:space="0" w:color="5B9BD5"/>
        </w:tcBorders>
      </w:tcPr>
    </w:tblStylePr>
    <w:tblStylePr w:type="band1Vert">
      <w:tblPr/>
      <w:tcPr>
        <w:shd w:val="clear" w:color="auto" w:fill="D6E6F4"/>
      </w:tcPr>
    </w:tblStylePr>
    <w:tblStylePr w:type="band1Horz">
      <w:tblPr/>
      <w:tcPr>
        <w:shd w:val="clear" w:color="auto" w:fill="D6E6F4"/>
      </w:tcPr>
    </w:tblStylePr>
  </w:style>
  <w:style w:type="table" w:customStyle="1" w:styleId="2111">
    <w:name w:val="Средний список 211"/>
    <w:basedOn w:val="a3"/>
    <w:uiPriority w:val="66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1113">
    <w:name w:val="Средняя сетка 111"/>
    <w:basedOn w:val="a3"/>
    <w:uiPriority w:val="67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2112">
    <w:name w:val="Средняя сетка 211"/>
    <w:basedOn w:val="a3"/>
    <w:uiPriority w:val="68"/>
    <w:rsid w:val="005E3F59"/>
    <w:pPr>
      <w:spacing w:after="0" w:line="240" w:lineRule="auto"/>
    </w:pPr>
    <w:rPr>
      <w:rFonts w:ascii="Calibri Light" w:eastAsia="Times New Roman" w:hAnsi="Calibri Light" w:cs="Times New Roman"/>
      <w:color w:val="000000"/>
      <w:lang w:val="en-U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customStyle="1" w:styleId="3110">
    <w:name w:val="Средняя сетка 311"/>
    <w:basedOn w:val="a3"/>
    <w:uiPriority w:val="69"/>
    <w:rsid w:val="005E3F59"/>
    <w:pPr>
      <w:spacing w:after="0" w:line="240" w:lineRule="auto"/>
    </w:pPr>
    <w:rPr>
      <w:rFonts w:eastAsia="Times New Roman"/>
      <w:lang w:val="en-US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customStyle="1" w:styleId="119">
    <w:name w:val="Темный список11"/>
    <w:basedOn w:val="a3"/>
    <w:uiPriority w:val="70"/>
    <w:rsid w:val="005E3F59"/>
    <w:pPr>
      <w:spacing w:after="0" w:line="240" w:lineRule="auto"/>
    </w:pPr>
    <w:rPr>
      <w:rFonts w:eastAsia="Times New Roman"/>
      <w:color w:val="FFFFFF"/>
      <w:lang w:val="en-US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customStyle="1" w:styleId="11a">
    <w:name w:val="Цветная заливка11"/>
    <w:basedOn w:val="a3"/>
    <w:uiPriority w:val="71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top w:val="single" w:sz="24" w:space="0" w:color="ED7D31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customStyle="1" w:styleId="11b">
    <w:name w:val="Цветной список11"/>
    <w:basedOn w:val="a3"/>
    <w:uiPriority w:val="72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D25F12"/>
      </w:tcPr>
    </w:tblStylePr>
    <w:tblStylePr w:type="lastRow">
      <w:rPr>
        <w:b/>
        <w:bCs/>
        <w:color w:val="D25F1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11c">
    <w:name w:val="Цветная сетка11"/>
    <w:basedOn w:val="a3"/>
    <w:uiPriority w:val="73"/>
    <w:rsid w:val="005E3F59"/>
    <w:pPr>
      <w:spacing w:after="0" w:line="240" w:lineRule="auto"/>
    </w:pPr>
    <w:rPr>
      <w:rFonts w:eastAsia="Times New Roman"/>
      <w:color w:val="000000"/>
      <w:lang w:val="en-US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customStyle="1" w:styleId="TableGrid1">
    <w:name w:val="TableGrid1"/>
    <w:rsid w:val="005E3F59"/>
    <w:pPr>
      <w:spacing w:after="0" w:line="240" w:lineRule="auto"/>
    </w:pPr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1">
    <w:name w:val="Table Normal31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1">
    <w:name w:val="Table Normal41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1">
    <w:name w:val="Table Normal51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rFonts w:eastAsia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51">
    <w:name w:val="Сетка таблицы151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2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1">
    <w:name w:val="Сетка таблицы1611"/>
    <w:basedOn w:val="a3"/>
    <w:next w:val="af0"/>
    <w:uiPriority w:val="39"/>
    <w:rsid w:val="005E3F59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1">
    <w:name w:val="Сетка таблицы171"/>
    <w:basedOn w:val="a3"/>
    <w:next w:val="af0"/>
    <w:uiPriority w:val="59"/>
    <w:rsid w:val="005E3F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1">
    <w:name w:val="Сетка таблицы181"/>
    <w:basedOn w:val="a3"/>
    <w:next w:val="af0"/>
    <w:uiPriority w:val="59"/>
    <w:rsid w:val="005E3F59"/>
    <w:pPr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introduction">
    <w:name w:val="introduction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00">
    <w:name w:val="Сетка таблицы20"/>
    <w:basedOn w:val="a3"/>
    <w:next w:val="af0"/>
    <w:uiPriority w:val="3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3"/>
    <w:next w:val="af0"/>
    <w:uiPriority w:val="59"/>
    <w:unhideWhenUsed/>
    <w:rsid w:val="005E3F59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2">
    <w:name w:val="Подпись к картинке_"/>
    <w:link w:val="affff3"/>
    <w:rsid w:val="005E3F59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ff3">
    <w:name w:val="Заголовок №1_"/>
    <w:link w:val="1ff4"/>
    <w:rsid w:val="005E3F5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ff">
    <w:name w:val="Основной текст (2) + Полужирный"/>
    <w:aliases w:val="Курсив"/>
    <w:rsid w:val="005E3F59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3f0">
    <w:name w:val="Основной текст (3)_"/>
    <w:link w:val="3f1"/>
    <w:rsid w:val="005E3F59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3f2">
    <w:name w:val="Основной текст (3) + Не полужирный"/>
    <w:aliases w:val="Не курсив"/>
    <w:basedOn w:val="3f0"/>
    <w:rsid w:val="005E3F59"/>
    <w:rPr>
      <w:rFonts w:ascii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217">
    <w:name w:val="Основной текст (2) + Полужирный1"/>
    <w:aliases w:val="Курсив1"/>
    <w:rsid w:val="005E3F59"/>
    <w:rPr>
      <w:rFonts w:ascii="Times New Roman" w:hAnsi="Times New Roman" w:cs="Times New Roman"/>
      <w:b/>
      <w:bCs/>
      <w:i/>
      <w:iCs/>
      <w:sz w:val="28"/>
      <w:szCs w:val="28"/>
      <w:u w:val="none"/>
    </w:rPr>
  </w:style>
  <w:style w:type="character" w:customStyle="1" w:styleId="210pt">
    <w:name w:val="Основной текст (2) + 10 pt"/>
    <w:aliases w:val="Полужирный"/>
    <w:rsid w:val="005E3F59"/>
    <w:rPr>
      <w:rFonts w:ascii="Times New Roman" w:hAnsi="Times New Roman" w:cs="Times New Roman"/>
      <w:b/>
      <w:bCs/>
      <w:sz w:val="20"/>
      <w:szCs w:val="20"/>
      <w:u w:val="none"/>
    </w:rPr>
  </w:style>
  <w:style w:type="character" w:customStyle="1" w:styleId="2ff0">
    <w:name w:val="Основной текст (2) + Курсив"/>
    <w:rsid w:val="005E3F59"/>
    <w:rPr>
      <w:rFonts w:ascii="Times New Roman" w:hAnsi="Times New Roman" w:cs="Times New Roman"/>
      <w:i/>
      <w:iCs/>
      <w:sz w:val="28"/>
      <w:szCs w:val="28"/>
      <w:u w:val="none"/>
    </w:rPr>
  </w:style>
  <w:style w:type="paragraph" w:customStyle="1" w:styleId="affff3">
    <w:name w:val="Подпись к картинке"/>
    <w:basedOn w:val="a1"/>
    <w:link w:val="affff2"/>
    <w:rsid w:val="005E3F59"/>
    <w:pPr>
      <w:widowControl w:val="0"/>
      <w:shd w:val="clear" w:color="auto" w:fill="FFFFFF"/>
      <w:spacing w:after="0" w:line="278" w:lineRule="exact"/>
      <w:jc w:val="center"/>
    </w:pPr>
    <w:rPr>
      <w:rFonts w:ascii="Times New Roman" w:hAnsi="Times New Roman" w:cs="Times New Roman"/>
      <w:b/>
      <w:bCs/>
    </w:rPr>
  </w:style>
  <w:style w:type="paragraph" w:customStyle="1" w:styleId="1ff4">
    <w:name w:val="Заголовок №1"/>
    <w:basedOn w:val="a1"/>
    <w:link w:val="1ff3"/>
    <w:rsid w:val="005E3F59"/>
    <w:pPr>
      <w:widowControl w:val="0"/>
      <w:shd w:val="clear" w:color="auto" w:fill="FFFFFF"/>
      <w:spacing w:before="60" w:after="0" w:line="322" w:lineRule="exact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218">
    <w:name w:val="Основной текст (2)1"/>
    <w:basedOn w:val="a1"/>
    <w:rsid w:val="005E3F59"/>
    <w:pPr>
      <w:widowControl w:val="0"/>
      <w:shd w:val="clear" w:color="auto" w:fill="FFFFFF"/>
      <w:spacing w:before="360" w:after="240" w:line="317" w:lineRule="exact"/>
      <w:ind w:hanging="36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f1">
    <w:name w:val="Основной текст (3)"/>
    <w:basedOn w:val="a1"/>
    <w:link w:val="3f0"/>
    <w:rsid w:val="005E3F59"/>
    <w:pPr>
      <w:widowControl w:val="0"/>
      <w:shd w:val="clear" w:color="auto" w:fill="FFFFFF"/>
      <w:spacing w:after="0" w:line="322" w:lineRule="exact"/>
      <w:ind w:hanging="360"/>
    </w:pPr>
    <w:rPr>
      <w:rFonts w:ascii="Times New Roman" w:hAnsi="Times New Roman" w:cs="Times New Roman"/>
      <w:b/>
      <w:bCs/>
      <w:i/>
      <w:iCs/>
      <w:sz w:val="28"/>
      <w:szCs w:val="28"/>
    </w:rPr>
  </w:style>
  <w:style w:type="paragraph" w:customStyle="1" w:styleId="paragraphscxw101873703">
    <w:name w:val="paragraph scxw101873703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01873703">
    <w:name w:val="normaltextrun scxw101873703"/>
    <w:basedOn w:val="a2"/>
    <w:rsid w:val="005E3F59"/>
  </w:style>
  <w:style w:type="character" w:customStyle="1" w:styleId="eopscxw101873703">
    <w:name w:val="eop scxw101873703"/>
    <w:basedOn w:val="a2"/>
    <w:rsid w:val="005E3F59"/>
  </w:style>
  <w:style w:type="paragraph" w:customStyle="1" w:styleId="paragraphscxw19387109">
    <w:name w:val="paragraph scxw19387109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9387109">
    <w:name w:val="normaltextrun scxw19387109"/>
    <w:basedOn w:val="a2"/>
    <w:rsid w:val="005E3F59"/>
  </w:style>
  <w:style w:type="character" w:customStyle="1" w:styleId="eopscxw19387109">
    <w:name w:val="eop scxw19387109"/>
    <w:basedOn w:val="a2"/>
    <w:rsid w:val="005E3F59"/>
  </w:style>
  <w:style w:type="paragraph" w:customStyle="1" w:styleId="paragraphscxw226048602">
    <w:name w:val="paragraph scxw226048602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226048602">
    <w:name w:val="normaltextrun scxw226048602"/>
    <w:basedOn w:val="a2"/>
    <w:rsid w:val="005E3F59"/>
  </w:style>
  <w:style w:type="character" w:customStyle="1" w:styleId="eopscxw226048602">
    <w:name w:val="eop scxw226048602"/>
    <w:basedOn w:val="a2"/>
    <w:rsid w:val="005E3F59"/>
  </w:style>
  <w:style w:type="character" w:customStyle="1" w:styleId="spellingerrorscxw226048602">
    <w:name w:val="spellingerror scxw226048602"/>
    <w:basedOn w:val="a2"/>
    <w:rsid w:val="005E3F59"/>
  </w:style>
  <w:style w:type="paragraph" w:customStyle="1" w:styleId="paragraphscxw51280111">
    <w:name w:val="paragraph scxw51280111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ingerrorscxw51280111">
    <w:name w:val="spellingerror scxw51280111"/>
    <w:basedOn w:val="a2"/>
    <w:rsid w:val="005E3F59"/>
  </w:style>
  <w:style w:type="character" w:customStyle="1" w:styleId="normaltextrunscxw51280111">
    <w:name w:val="normaltextrun scxw51280111"/>
    <w:basedOn w:val="a2"/>
    <w:rsid w:val="005E3F59"/>
  </w:style>
  <w:style w:type="character" w:customStyle="1" w:styleId="eopscxw51280111">
    <w:name w:val="eop scxw51280111"/>
    <w:basedOn w:val="a2"/>
    <w:rsid w:val="005E3F59"/>
  </w:style>
  <w:style w:type="paragraph" w:customStyle="1" w:styleId="paragraphscxw160831082">
    <w:name w:val="paragraph scxw160831082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60831082">
    <w:name w:val="normaltextrun scxw160831082"/>
    <w:basedOn w:val="a2"/>
    <w:rsid w:val="005E3F59"/>
  </w:style>
  <w:style w:type="character" w:customStyle="1" w:styleId="eopscxw160831082">
    <w:name w:val="eop scxw160831082"/>
    <w:basedOn w:val="a2"/>
    <w:rsid w:val="005E3F59"/>
  </w:style>
  <w:style w:type="character" w:customStyle="1" w:styleId="contextualspellingandgrammarerrorscxw160831082">
    <w:name w:val="contextualspellingandgrammarerror scxw160831082"/>
    <w:basedOn w:val="a2"/>
    <w:rsid w:val="005E3F59"/>
  </w:style>
  <w:style w:type="paragraph" w:customStyle="1" w:styleId="paragraphscxw35655651">
    <w:name w:val="paragraph scxw35655651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35655651">
    <w:name w:val="normaltextrun scxw35655651"/>
    <w:basedOn w:val="a2"/>
    <w:rsid w:val="005E3F59"/>
  </w:style>
  <w:style w:type="character" w:customStyle="1" w:styleId="eopscxw35655651">
    <w:name w:val="eop scxw35655651"/>
    <w:basedOn w:val="a2"/>
    <w:rsid w:val="005E3F59"/>
  </w:style>
  <w:style w:type="character" w:customStyle="1" w:styleId="spellingerrorscxw35655651">
    <w:name w:val="spellingerror scxw35655651"/>
    <w:basedOn w:val="a2"/>
    <w:rsid w:val="005E3F59"/>
  </w:style>
  <w:style w:type="character" w:customStyle="1" w:styleId="normaltextrunscxw64516556">
    <w:name w:val="normaltextrun scxw64516556"/>
    <w:basedOn w:val="a2"/>
    <w:rsid w:val="005E3F59"/>
  </w:style>
  <w:style w:type="character" w:customStyle="1" w:styleId="eopscxw64516556">
    <w:name w:val="eop scxw64516556"/>
    <w:basedOn w:val="a2"/>
    <w:rsid w:val="005E3F59"/>
  </w:style>
  <w:style w:type="paragraph" w:customStyle="1" w:styleId="paragraphscxw231731389">
    <w:name w:val="paragraph scxw231731389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231731389">
    <w:name w:val="normaltextrun scxw231731389"/>
    <w:basedOn w:val="a2"/>
    <w:rsid w:val="005E3F59"/>
  </w:style>
  <w:style w:type="character" w:customStyle="1" w:styleId="eopscxw231731389">
    <w:name w:val="eop scxw231731389"/>
    <w:basedOn w:val="a2"/>
    <w:rsid w:val="005E3F59"/>
  </w:style>
  <w:style w:type="paragraph" w:customStyle="1" w:styleId="paragraphscxw106727472">
    <w:name w:val="paragraph scxw106727472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06727472">
    <w:name w:val="normaltextrun scxw106727472"/>
    <w:basedOn w:val="a2"/>
    <w:rsid w:val="005E3F59"/>
  </w:style>
  <w:style w:type="character" w:customStyle="1" w:styleId="eopscxw106727472">
    <w:name w:val="eop scxw106727472"/>
    <w:basedOn w:val="a2"/>
    <w:rsid w:val="005E3F59"/>
  </w:style>
  <w:style w:type="character" w:customStyle="1" w:styleId="spellingerrorscxw106727472">
    <w:name w:val="spellingerror scxw106727472"/>
    <w:basedOn w:val="a2"/>
    <w:rsid w:val="005E3F59"/>
  </w:style>
  <w:style w:type="character" w:customStyle="1" w:styleId="contextualspellingandgrammarerrorscxw106727472">
    <w:name w:val="contextualspellingandgrammarerror scxw106727472"/>
    <w:basedOn w:val="a2"/>
    <w:rsid w:val="005E3F59"/>
  </w:style>
  <w:style w:type="paragraph" w:customStyle="1" w:styleId="paragraphscxw161239496">
    <w:name w:val="paragraph scxw161239496"/>
    <w:basedOn w:val="a1"/>
    <w:rsid w:val="005E3F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normaltextrunscxw161239496">
    <w:name w:val="normaltextrun scxw161239496"/>
    <w:basedOn w:val="a2"/>
    <w:rsid w:val="005E3F59"/>
  </w:style>
  <w:style w:type="character" w:customStyle="1" w:styleId="eopscxw161239496">
    <w:name w:val="eop scxw161239496"/>
    <w:basedOn w:val="a2"/>
    <w:rsid w:val="005E3F59"/>
  </w:style>
  <w:style w:type="numbering" w:customStyle="1" w:styleId="65">
    <w:name w:val="Нет списка6"/>
    <w:next w:val="a4"/>
    <w:uiPriority w:val="99"/>
    <w:semiHidden/>
    <w:unhideWhenUsed/>
    <w:rsid w:val="005E3F59"/>
  </w:style>
  <w:style w:type="table" w:customStyle="1" w:styleId="TableNormal7">
    <w:name w:val="Table Normal7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8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9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5">
    <w:name w:val="Нет списка7"/>
    <w:next w:val="a4"/>
    <w:uiPriority w:val="99"/>
    <w:semiHidden/>
    <w:unhideWhenUsed/>
    <w:rsid w:val="005E3F59"/>
  </w:style>
  <w:style w:type="table" w:customStyle="1" w:styleId="TableNormal10">
    <w:name w:val="Table Normal10"/>
    <w:uiPriority w:val="2"/>
    <w:semiHidden/>
    <w:unhideWhenUsed/>
    <w:qFormat/>
    <w:rsid w:val="005E3F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83">
    <w:name w:val="Нет списка8"/>
    <w:next w:val="a4"/>
    <w:uiPriority w:val="99"/>
    <w:semiHidden/>
    <w:unhideWhenUsed/>
    <w:rsid w:val="005E3F59"/>
  </w:style>
  <w:style w:type="table" w:customStyle="1" w:styleId="TableNormal12">
    <w:name w:val="Table Normal12"/>
    <w:rsid w:val="005E3F59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30">
    <w:name w:val="Сетка таблицы23"/>
    <w:basedOn w:val="a3"/>
    <w:next w:val="af0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3"/>
    <w:next w:val="af0"/>
    <w:rsid w:val="005E3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3"/>
    <w:next w:val="af0"/>
    <w:uiPriority w:val="59"/>
    <w:rsid w:val="005E3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d">
    <w:name w:val="Заголовок 1 Знак1"/>
    <w:basedOn w:val="a2"/>
    <w:uiPriority w:val="9"/>
    <w:rsid w:val="005E3F5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19">
    <w:name w:val="Заголовок 2 Знак1"/>
    <w:basedOn w:val="a2"/>
    <w:uiPriority w:val="9"/>
    <w:semiHidden/>
    <w:rsid w:val="005E3F5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411">
    <w:name w:val="Заголовок 4 Знак1"/>
    <w:basedOn w:val="a2"/>
    <w:uiPriority w:val="9"/>
    <w:semiHidden/>
    <w:rsid w:val="005E3F5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11">
    <w:name w:val="Заголовок 5 Знак1"/>
    <w:basedOn w:val="a2"/>
    <w:uiPriority w:val="9"/>
    <w:semiHidden/>
    <w:rsid w:val="005E3F5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11">
    <w:name w:val="Заголовок 6 Знак1"/>
    <w:basedOn w:val="a2"/>
    <w:uiPriority w:val="9"/>
    <w:semiHidden/>
    <w:rsid w:val="005E3F5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11">
    <w:name w:val="Заголовок 7 Знак1"/>
    <w:basedOn w:val="a2"/>
    <w:uiPriority w:val="9"/>
    <w:semiHidden/>
    <w:rsid w:val="005E3F5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11">
    <w:name w:val="Заголовок 8 Знак1"/>
    <w:basedOn w:val="a2"/>
    <w:uiPriority w:val="9"/>
    <w:semiHidden/>
    <w:rsid w:val="005E3F5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1">
    <w:name w:val="Заголовок 9 Знак1"/>
    <w:basedOn w:val="a2"/>
    <w:uiPriority w:val="9"/>
    <w:semiHidden/>
    <w:rsid w:val="005E3F5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affff4">
    <w:name w:val="Hyperlink"/>
    <w:basedOn w:val="a2"/>
    <w:uiPriority w:val="99"/>
    <w:unhideWhenUsed/>
    <w:rsid w:val="005E3F59"/>
    <w:rPr>
      <w:color w:val="0563C1" w:themeColor="hyperlink"/>
      <w:u w:val="single"/>
    </w:rPr>
  </w:style>
  <w:style w:type="paragraph" w:styleId="af">
    <w:name w:val="No Spacing"/>
    <w:uiPriority w:val="1"/>
    <w:qFormat/>
    <w:rsid w:val="005E3F59"/>
    <w:pPr>
      <w:spacing w:after="0" w:line="240" w:lineRule="auto"/>
    </w:pPr>
  </w:style>
  <w:style w:type="character" w:styleId="affff5">
    <w:name w:val="Strong"/>
    <w:basedOn w:val="a2"/>
    <w:uiPriority w:val="22"/>
    <w:qFormat/>
    <w:rsid w:val="005E3F59"/>
    <w:rPr>
      <w:b/>
      <w:bCs/>
    </w:rPr>
  </w:style>
  <w:style w:type="paragraph" w:styleId="af5">
    <w:name w:val="Title"/>
    <w:basedOn w:val="a1"/>
    <w:next w:val="a1"/>
    <w:link w:val="af4"/>
    <w:uiPriority w:val="1"/>
    <w:qFormat/>
    <w:rsid w:val="005E3F59"/>
    <w:pPr>
      <w:spacing w:after="0" w:line="240" w:lineRule="auto"/>
      <w:contextualSpacing/>
    </w:pPr>
    <w:rPr>
      <w:rFonts w:ascii="Calibri Light" w:eastAsia="Times New Roman" w:hAnsi="Calibri Light" w:cs="Times New Roman"/>
      <w:color w:val="000000"/>
      <w:sz w:val="56"/>
      <w:szCs w:val="56"/>
    </w:rPr>
  </w:style>
  <w:style w:type="character" w:customStyle="1" w:styleId="1ff5">
    <w:name w:val="Заголовок Знак1"/>
    <w:basedOn w:val="a2"/>
    <w:uiPriority w:val="10"/>
    <w:rsid w:val="005E3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TML0">
    <w:name w:val="HTML Address"/>
    <w:basedOn w:val="a1"/>
    <w:link w:val="HTML"/>
    <w:semiHidden/>
    <w:unhideWhenUsed/>
    <w:rsid w:val="005E3F59"/>
    <w:pPr>
      <w:spacing w:after="0" w:line="240" w:lineRule="auto"/>
    </w:pPr>
    <w:rPr>
      <w:i/>
      <w:iCs/>
      <w:sz w:val="24"/>
      <w:szCs w:val="24"/>
      <w:lang w:eastAsia="ru-RU"/>
    </w:rPr>
  </w:style>
  <w:style w:type="character" w:customStyle="1" w:styleId="HTML20">
    <w:name w:val="Адрес HTML Знак2"/>
    <w:basedOn w:val="a2"/>
    <w:uiPriority w:val="99"/>
    <w:semiHidden/>
    <w:rsid w:val="005E3F59"/>
    <w:rPr>
      <w:i/>
      <w:iCs/>
    </w:rPr>
  </w:style>
  <w:style w:type="paragraph" w:styleId="aff9">
    <w:name w:val="annotation subject"/>
    <w:basedOn w:val="a9"/>
    <w:next w:val="a9"/>
    <w:link w:val="aff8"/>
    <w:uiPriority w:val="99"/>
    <w:semiHidden/>
    <w:unhideWhenUsed/>
    <w:rsid w:val="005E3F59"/>
    <w:pPr>
      <w:widowControl/>
      <w:spacing w:after="160"/>
    </w:pPr>
    <w:rPr>
      <w:b/>
      <w:bCs/>
    </w:rPr>
  </w:style>
  <w:style w:type="character" w:customStyle="1" w:styleId="1ff6">
    <w:name w:val="Тема примечания Знак1"/>
    <w:basedOn w:val="aa"/>
    <w:uiPriority w:val="99"/>
    <w:semiHidden/>
    <w:rsid w:val="005E3F59"/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styleId="affb">
    <w:name w:val="Subtitle"/>
    <w:basedOn w:val="a1"/>
    <w:next w:val="a1"/>
    <w:link w:val="affa"/>
    <w:uiPriority w:val="11"/>
    <w:qFormat/>
    <w:rsid w:val="005E3F59"/>
    <w:pPr>
      <w:numPr>
        <w:ilvl w:val="1"/>
      </w:numPr>
    </w:pPr>
    <w:rPr>
      <w:rFonts w:eastAsia="Times New Roman"/>
      <w:color w:val="5A5A5A"/>
      <w:spacing w:val="10"/>
    </w:rPr>
  </w:style>
  <w:style w:type="character" w:customStyle="1" w:styleId="1ff7">
    <w:name w:val="Подзаголовок Знак1"/>
    <w:basedOn w:val="a2"/>
    <w:uiPriority w:val="11"/>
    <w:rsid w:val="005E3F59"/>
    <w:rPr>
      <w:rFonts w:eastAsiaTheme="minorEastAsia"/>
      <w:color w:val="5A5A5A" w:themeColor="text1" w:themeTint="A5"/>
      <w:spacing w:val="15"/>
    </w:rPr>
  </w:style>
  <w:style w:type="paragraph" w:styleId="2f0">
    <w:name w:val="Quote"/>
    <w:basedOn w:val="a1"/>
    <w:next w:val="a1"/>
    <w:link w:val="2f"/>
    <w:uiPriority w:val="29"/>
    <w:qFormat/>
    <w:rsid w:val="005E3F59"/>
    <w:pPr>
      <w:spacing w:before="200"/>
      <w:ind w:left="864" w:right="864"/>
      <w:jc w:val="center"/>
    </w:pPr>
    <w:rPr>
      <w:rFonts w:eastAsia="Times New Roman"/>
      <w:i/>
      <w:iCs/>
      <w:color w:val="000000"/>
    </w:rPr>
  </w:style>
  <w:style w:type="character" w:customStyle="1" w:styleId="21a">
    <w:name w:val="Цитата 2 Знак1"/>
    <w:basedOn w:val="a2"/>
    <w:uiPriority w:val="29"/>
    <w:rsid w:val="005E3F59"/>
    <w:rPr>
      <w:i/>
      <w:iCs/>
      <w:color w:val="404040" w:themeColor="text1" w:themeTint="BF"/>
    </w:rPr>
  </w:style>
  <w:style w:type="paragraph" w:styleId="affd">
    <w:name w:val="Intense Quote"/>
    <w:basedOn w:val="a1"/>
    <w:next w:val="a1"/>
    <w:link w:val="affc"/>
    <w:uiPriority w:val="30"/>
    <w:qFormat/>
    <w:rsid w:val="005E3F59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rFonts w:eastAsia="Times New Roman"/>
      <w:color w:val="000000"/>
    </w:rPr>
  </w:style>
  <w:style w:type="character" w:customStyle="1" w:styleId="1ff8">
    <w:name w:val="Выделенная цитата Знак1"/>
    <w:basedOn w:val="a2"/>
    <w:uiPriority w:val="30"/>
    <w:rsid w:val="005E3F59"/>
    <w:rPr>
      <w:i/>
      <w:iCs/>
      <w:color w:val="5B9BD5" w:themeColor="accent1"/>
    </w:rPr>
  </w:style>
  <w:style w:type="character" w:styleId="affff6">
    <w:name w:val="Subtle Emphasis"/>
    <w:basedOn w:val="a2"/>
    <w:uiPriority w:val="19"/>
    <w:qFormat/>
    <w:rsid w:val="005E3F59"/>
    <w:rPr>
      <w:i/>
      <w:iCs/>
      <w:color w:val="404040" w:themeColor="text1" w:themeTint="BF"/>
    </w:rPr>
  </w:style>
  <w:style w:type="character" w:styleId="affff7">
    <w:name w:val="Subtle Reference"/>
    <w:basedOn w:val="a2"/>
    <w:uiPriority w:val="31"/>
    <w:qFormat/>
    <w:rsid w:val="005E3F59"/>
    <w:rPr>
      <w:smallCaps/>
      <w:color w:val="5A5A5A" w:themeColor="text1" w:themeTint="A5"/>
    </w:rPr>
  </w:style>
  <w:style w:type="paragraph" w:styleId="afff6">
    <w:name w:val="macro"/>
    <w:link w:val="1ff9"/>
    <w:uiPriority w:val="99"/>
    <w:semiHidden/>
    <w:unhideWhenUsed/>
    <w:rsid w:val="005E3F5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1ff9">
    <w:name w:val="Текст макроса Знак1"/>
    <w:basedOn w:val="a2"/>
    <w:link w:val="afff6"/>
    <w:uiPriority w:val="99"/>
    <w:semiHidden/>
    <w:rsid w:val="005E3F59"/>
    <w:rPr>
      <w:rFonts w:ascii="Consolas" w:hAnsi="Consolas"/>
      <w:sz w:val="20"/>
      <w:szCs w:val="20"/>
    </w:rPr>
  </w:style>
  <w:style w:type="table" w:styleId="-2">
    <w:name w:val="Light Shading Accent 2"/>
    <w:basedOn w:val="a3"/>
    <w:uiPriority w:val="60"/>
    <w:semiHidden/>
    <w:unhideWhenUsed/>
    <w:rsid w:val="005E3F59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-3">
    <w:name w:val="Light Shading Accent 3"/>
    <w:basedOn w:val="a3"/>
    <w:uiPriority w:val="60"/>
    <w:semiHidden/>
    <w:unhideWhenUsed/>
    <w:rsid w:val="005E3F5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-4">
    <w:name w:val="Light Shading Accent 4"/>
    <w:basedOn w:val="a3"/>
    <w:uiPriority w:val="60"/>
    <w:semiHidden/>
    <w:unhideWhenUsed/>
    <w:rsid w:val="005E3F59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-5">
    <w:name w:val="Light Shading Accent 5"/>
    <w:basedOn w:val="a3"/>
    <w:uiPriority w:val="60"/>
    <w:semiHidden/>
    <w:unhideWhenUsed/>
    <w:rsid w:val="005E3F59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-6">
    <w:name w:val="Light Shading Accent 6"/>
    <w:basedOn w:val="a3"/>
    <w:uiPriority w:val="60"/>
    <w:semiHidden/>
    <w:unhideWhenUsed/>
    <w:rsid w:val="005E3F59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-20">
    <w:name w:val="Light List Accent 2"/>
    <w:basedOn w:val="a3"/>
    <w:uiPriority w:val="61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-30">
    <w:name w:val="Light List Accent 3"/>
    <w:basedOn w:val="a3"/>
    <w:uiPriority w:val="61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-40">
    <w:name w:val="Light List Accent 4"/>
    <w:basedOn w:val="a3"/>
    <w:uiPriority w:val="61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-50">
    <w:name w:val="Light List Accent 5"/>
    <w:basedOn w:val="a3"/>
    <w:uiPriority w:val="61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-60">
    <w:name w:val="Light List Accent 6"/>
    <w:basedOn w:val="a3"/>
    <w:uiPriority w:val="61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-22">
    <w:name w:val="Light Grid Accent 2"/>
    <w:basedOn w:val="a3"/>
    <w:uiPriority w:val="62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-32">
    <w:name w:val="Light Grid Accent 3"/>
    <w:basedOn w:val="a3"/>
    <w:uiPriority w:val="62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-42">
    <w:name w:val="Light Grid Accent 4"/>
    <w:basedOn w:val="a3"/>
    <w:uiPriority w:val="62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-52">
    <w:name w:val="Light Grid Accent 5"/>
    <w:basedOn w:val="a3"/>
    <w:uiPriority w:val="62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-62">
    <w:name w:val="Light Grid Accent 6"/>
    <w:basedOn w:val="a3"/>
    <w:uiPriority w:val="62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1-2">
    <w:name w:val="Medium Shading 1 Accent 2"/>
    <w:basedOn w:val="a3"/>
    <w:uiPriority w:val="63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-20">
    <w:name w:val="Medium List 1 Accent 2"/>
    <w:basedOn w:val="a3"/>
    <w:uiPriority w:val="65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1-30">
    <w:name w:val="Medium List 1 Accent 3"/>
    <w:basedOn w:val="a3"/>
    <w:uiPriority w:val="65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1-40">
    <w:name w:val="Medium List 1 Accent 4"/>
    <w:basedOn w:val="a3"/>
    <w:uiPriority w:val="65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1-50">
    <w:name w:val="Medium List 1 Accent 5"/>
    <w:basedOn w:val="a3"/>
    <w:uiPriority w:val="65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1-60">
    <w:name w:val="Medium List 1 Accent 6"/>
    <w:basedOn w:val="a3"/>
    <w:uiPriority w:val="65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2-1">
    <w:name w:val="Medium List 2 Accent 1"/>
    <w:basedOn w:val="a3"/>
    <w:uiPriority w:val="66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-1">
    <w:name w:val="Medium Grid 1 Accent 1"/>
    <w:basedOn w:val="a3"/>
    <w:uiPriority w:val="67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1-22">
    <w:name w:val="Medium Grid 1 Accent 2"/>
    <w:basedOn w:val="a3"/>
    <w:uiPriority w:val="67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1-32">
    <w:name w:val="Medium Grid 1 Accent 3"/>
    <w:basedOn w:val="a3"/>
    <w:uiPriority w:val="67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1-42">
    <w:name w:val="Medium Grid 1 Accent 4"/>
    <w:basedOn w:val="a3"/>
    <w:uiPriority w:val="67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1-52">
    <w:name w:val="Medium Grid 1 Accent 5"/>
    <w:basedOn w:val="a3"/>
    <w:uiPriority w:val="67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1-62">
    <w:name w:val="Medium Grid 1 Accent 6"/>
    <w:basedOn w:val="a3"/>
    <w:uiPriority w:val="67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2-10">
    <w:name w:val="Medium Grid 2 Accent 1"/>
    <w:basedOn w:val="a3"/>
    <w:uiPriority w:val="68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2">
    <w:name w:val="Medium Grid 2 Accent 2"/>
    <w:basedOn w:val="a3"/>
    <w:uiPriority w:val="68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2">
    <w:name w:val="Medium Grid 2 Accent 3"/>
    <w:basedOn w:val="a3"/>
    <w:uiPriority w:val="68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2">
    <w:name w:val="Medium Grid 2 Accent 4"/>
    <w:basedOn w:val="a3"/>
    <w:uiPriority w:val="68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2">
    <w:name w:val="Medium Grid 2 Accent 5"/>
    <w:basedOn w:val="a3"/>
    <w:uiPriority w:val="68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2">
    <w:name w:val="Medium Grid 2 Accent 6"/>
    <w:basedOn w:val="a3"/>
    <w:uiPriority w:val="68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-1">
    <w:name w:val="Medium Grid 3 Accent 1"/>
    <w:basedOn w:val="a3"/>
    <w:uiPriority w:val="69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3-2">
    <w:name w:val="Medium Grid 3 Accent 2"/>
    <w:basedOn w:val="a3"/>
    <w:uiPriority w:val="69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3-3">
    <w:name w:val="Medium Grid 3 Accent 3"/>
    <w:basedOn w:val="a3"/>
    <w:uiPriority w:val="69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3-4">
    <w:name w:val="Medium Grid 3 Accent 4"/>
    <w:basedOn w:val="a3"/>
    <w:uiPriority w:val="69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3-5">
    <w:name w:val="Medium Grid 3 Accent 5"/>
    <w:basedOn w:val="a3"/>
    <w:uiPriority w:val="69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3-6">
    <w:name w:val="Medium Grid 3 Accent 6"/>
    <w:basedOn w:val="a3"/>
    <w:uiPriority w:val="69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-1">
    <w:name w:val="Dark List Accent 1"/>
    <w:basedOn w:val="a3"/>
    <w:uiPriority w:val="70"/>
    <w:semiHidden/>
    <w:unhideWhenUsed/>
    <w:rsid w:val="005E3F5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-23">
    <w:name w:val="Dark List Accent 2"/>
    <w:basedOn w:val="a3"/>
    <w:uiPriority w:val="70"/>
    <w:semiHidden/>
    <w:unhideWhenUsed/>
    <w:rsid w:val="005E3F5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-33">
    <w:name w:val="Dark List Accent 3"/>
    <w:basedOn w:val="a3"/>
    <w:uiPriority w:val="70"/>
    <w:semiHidden/>
    <w:unhideWhenUsed/>
    <w:rsid w:val="005E3F5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-43">
    <w:name w:val="Dark List Accent 4"/>
    <w:basedOn w:val="a3"/>
    <w:uiPriority w:val="70"/>
    <w:semiHidden/>
    <w:unhideWhenUsed/>
    <w:rsid w:val="005E3F5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-53">
    <w:name w:val="Dark List Accent 5"/>
    <w:basedOn w:val="a3"/>
    <w:uiPriority w:val="70"/>
    <w:semiHidden/>
    <w:unhideWhenUsed/>
    <w:rsid w:val="005E3F5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-63">
    <w:name w:val="Dark List Accent 6"/>
    <w:basedOn w:val="a3"/>
    <w:uiPriority w:val="70"/>
    <w:semiHidden/>
    <w:unhideWhenUsed/>
    <w:rsid w:val="005E3F5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table" w:styleId="-10">
    <w:name w:val="Colorful Shading Accent 1"/>
    <w:basedOn w:val="a3"/>
    <w:uiPriority w:val="71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4">
    <w:name w:val="Colorful Shading Accent 2"/>
    <w:basedOn w:val="a3"/>
    <w:uiPriority w:val="71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4">
    <w:name w:val="Colorful Shading Accent 3"/>
    <w:basedOn w:val="a3"/>
    <w:uiPriority w:val="71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4">
    <w:name w:val="Colorful Shading Accent 4"/>
    <w:basedOn w:val="a3"/>
    <w:uiPriority w:val="71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3"/>
    <w:uiPriority w:val="71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3"/>
    <w:uiPriority w:val="71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2">
    <w:name w:val="Colorful List Accent 1"/>
    <w:basedOn w:val="a3"/>
    <w:uiPriority w:val="72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-25">
    <w:name w:val="Colorful List Accent 2"/>
    <w:basedOn w:val="a3"/>
    <w:uiPriority w:val="72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-35">
    <w:name w:val="Colorful List Accent 3"/>
    <w:basedOn w:val="a3"/>
    <w:uiPriority w:val="72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-45">
    <w:name w:val="Colorful List Accent 4"/>
    <w:basedOn w:val="a3"/>
    <w:uiPriority w:val="72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-55">
    <w:name w:val="Colorful List Accent 5"/>
    <w:basedOn w:val="a3"/>
    <w:uiPriority w:val="72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-65">
    <w:name w:val="Colorful List Accent 6"/>
    <w:basedOn w:val="a3"/>
    <w:uiPriority w:val="72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-13">
    <w:name w:val="Colorful Grid Accent 1"/>
    <w:basedOn w:val="a3"/>
    <w:uiPriority w:val="73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-26">
    <w:name w:val="Colorful Grid Accent 2"/>
    <w:basedOn w:val="a3"/>
    <w:uiPriority w:val="73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-36">
    <w:name w:val="Colorful Grid Accent 3"/>
    <w:basedOn w:val="a3"/>
    <w:uiPriority w:val="73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-46">
    <w:name w:val="Colorful Grid Accent 4"/>
    <w:basedOn w:val="a3"/>
    <w:uiPriority w:val="73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-56">
    <w:name w:val="Colorful Grid Accent 5"/>
    <w:basedOn w:val="a3"/>
    <w:uiPriority w:val="73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-66">
    <w:name w:val="Colorful Grid Accent 6"/>
    <w:basedOn w:val="a3"/>
    <w:uiPriority w:val="73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afff8">
    <w:name w:val="Light Shading"/>
    <w:basedOn w:val="a3"/>
    <w:uiPriority w:val="60"/>
    <w:semiHidden/>
    <w:unhideWhenUsed/>
    <w:rsid w:val="005E3F5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4">
    <w:name w:val="Light Shading Accent 1"/>
    <w:basedOn w:val="a3"/>
    <w:uiPriority w:val="60"/>
    <w:semiHidden/>
    <w:unhideWhenUsed/>
    <w:rsid w:val="005E3F59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afff9">
    <w:name w:val="Light List"/>
    <w:basedOn w:val="a3"/>
    <w:uiPriority w:val="61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5">
    <w:name w:val="Light List Accent 1"/>
    <w:basedOn w:val="a3"/>
    <w:uiPriority w:val="61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afffa">
    <w:name w:val="Light Grid"/>
    <w:basedOn w:val="a3"/>
    <w:uiPriority w:val="62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6">
    <w:name w:val="Light Grid Accent 1"/>
    <w:basedOn w:val="a3"/>
    <w:uiPriority w:val="62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1fe">
    <w:name w:val="Medium Shading 1"/>
    <w:basedOn w:val="a3"/>
    <w:uiPriority w:val="63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3"/>
    <w:uiPriority w:val="63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7">
    <w:name w:val="Medium Shading 2"/>
    <w:basedOn w:val="a3"/>
    <w:uiPriority w:val="64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2-13">
    <w:name w:val="Medium Shading 2 Accent 1"/>
    <w:basedOn w:val="a3"/>
    <w:uiPriority w:val="64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1ff">
    <w:name w:val="Medium List 1"/>
    <w:basedOn w:val="a3"/>
    <w:uiPriority w:val="65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3">
    <w:name w:val="Medium List 1 Accent 1"/>
    <w:basedOn w:val="a3"/>
    <w:uiPriority w:val="65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2f8">
    <w:name w:val="Medium List 2"/>
    <w:basedOn w:val="a3"/>
    <w:uiPriority w:val="66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ff0">
    <w:name w:val="Medium Grid 1"/>
    <w:basedOn w:val="a3"/>
    <w:uiPriority w:val="67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2f9">
    <w:name w:val="Medium Grid 2"/>
    <w:basedOn w:val="a3"/>
    <w:uiPriority w:val="68"/>
    <w:semiHidden/>
    <w:unhideWhenUsed/>
    <w:rsid w:val="005E3F59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d">
    <w:name w:val="Medium Grid 3"/>
    <w:basedOn w:val="a3"/>
    <w:uiPriority w:val="69"/>
    <w:semiHidden/>
    <w:unhideWhenUsed/>
    <w:rsid w:val="005E3F5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afffb">
    <w:name w:val="Dark List"/>
    <w:basedOn w:val="a3"/>
    <w:uiPriority w:val="70"/>
    <w:semiHidden/>
    <w:unhideWhenUsed/>
    <w:rsid w:val="005E3F59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afffc">
    <w:name w:val="Colorful Shading"/>
    <w:basedOn w:val="a3"/>
    <w:uiPriority w:val="71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d">
    <w:name w:val="Colorful List"/>
    <w:basedOn w:val="a3"/>
    <w:uiPriority w:val="72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afffe">
    <w:name w:val="Colorful Grid"/>
    <w:basedOn w:val="a3"/>
    <w:uiPriority w:val="73"/>
    <w:semiHidden/>
    <w:unhideWhenUsed/>
    <w:rsid w:val="005E3F5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paragraph" w:styleId="affff1">
    <w:name w:val="Normal Indent"/>
    <w:basedOn w:val="a1"/>
    <w:uiPriority w:val="99"/>
    <w:semiHidden/>
    <w:unhideWhenUsed/>
    <w:rsid w:val="005E3F59"/>
    <w:pPr>
      <w:ind w:left="708"/>
    </w:pPr>
  </w:style>
  <w:style w:type="table" w:customStyle="1" w:styleId="260">
    <w:name w:val="Сетка таблицы26"/>
    <w:basedOn w:val="a3"/>
    <w:next w:val="af0"/>
    <w:uiPriority w:val="39"/>
    <w:rsid w:val="005C776F"/>
    <w:pPr>
      <w:widowControl w:val="0"/>
      <w:suppressAutoHyphens/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7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collection.edu.ru" TargetMode="External"/><Relationship Id="rId18" Type="http://schemas.openxmlformats.org/officeDocument/2006/relationships/hyperlink" Target="https://nsportal.ru/nachalnaya-shkola/raznoe/2012/08/02/obzor-rossiyskikh-obrazovatelnykh-internet-resursov" TargetMode="External"/><Relationship Id="rId26" Type="http://schemas.openxmlformats.org/officeDocument/2006/relationships/hyperlink" Target="http://school-collection.edu.ru" TargetMode="External"/><Relationship Id="rId39" Type="http://schemas.openxmlformats.org/officeDocument/2006/relationships/hyperlink" Target="http://school-collection.edu.ru" TargetMode="External"/><Relationship Id="rId21" Type="http://schemas.openxmlformats.org/officeDocument/2006/relationships/hyperlink" Target="http://school-collection.edu.ru" TargetMode="External"/><Relationship Id="rId34" Type="http://schemas.openxmlformats.org/officeDocument/2006/relationships/hyperlink" Target="http://school-collection.edu.ru" TargetMode="External"/><Relationship Id="rId42" Type="http://schemas.openxmlformats.org/officeDocument/2006/relationships/hyperlink" Target="http://school-collection.edu.ru" TargetMode="External"/><Relationship Id="rId47" Type="http://schemas.openxmlformats.org/officeDocument/2006/relationships/hyperlink" Target="http://school-collection.edu.ru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school-collection.edu.ru" TargetMode="External"/><Relationship Id="rId7" Type="http://schemas.openxmlformats.org/officeDocument/2006/relationships/hyperlink" Target="http://school-collection.edu.ru" TargetMode="External"/><Relationship Id="rId12" Type="http://schemas.openxmlformats.org/officeDocument/2006/relationships/hyperlink" Target="http://school-collection.edu.ru" TargetMode="External"/><Relationship Id="rId17" Type="http://schemas.openxmlformats.org/officeDocument/2006/relationships/hyperlink" Target="http://school-collection.edu.ru" TargetMode="External"/><Relationship Id="rId25" Type="http://schemas.openxmlformats.org/officeDocument/2006/relationships/hyperlink" Target="https://nsportal.ru/nachalnaya-shkola/raznoe/2012/08/02/obzor-rossiyskikh-obrazovatelnykh-internet-resursov" TargetMode="External"/><Relationship Id="rId33" Type="http://schemas.openxmlformats.org/officeDocument/2006/relationships/hyperlink" Target="http://school-collection.edu.ru" TargetMode="External"/><Relationship Id="rId38" Type="http://schemas.openxmlformats.org/officeDocument/2006/relationships/hyperlink" Target="http://school-collection.edu.ru" TargetMode="External"/><Relationship Id="rId46" Type="http://schemas.openxmlformats.org/officeDocument/2006/relationships/hyperlink" Target="http://www.edu.ru/modules.php?op=mo" TargetMode="External"/><Relationship Id="rId59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" TargetMode="External"/><Relationship Id="rId20" Type="http://schemas.openxmlformats.org/officeDocument/2006/relationships/hyperlink" Target="http://school-collection.edu.ru" TargetMode="External"/><Relationship Id="rId29" Type="http://schemas.openxmlformats.org/officeDocument/2006/relationships/hyperlink" Target="http://school-collection.edu.ru" TargetMode="External"/><Relationship Id="rId41" Type="http://schemas.openxmlformats.org/officeDocument/2006/relationships/hyperlink" Target="http://www.edu.ru/modules.php?op=mo" TargetMode="External"/><Relationship Id="rId54" Type="http://schemas.openxmlformats.org/officeDocument/2006/relationships/hyperlink" Target="http://school-collection.edu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nsportal.ru/nachalnaya-shkola/raznoe/2012/08/02/obzor-rossiyskikh-obrazovatelnykh-internet-resursov" TargetMode="External"/><Relationship Id="rId24" Type="http://schemas.openxmlformats.org/officeDocument/2006/relationships/hyperlink" Target="http://school-collection.edu.ru" TargetMode="External"/><Relationship Id="rId32" Type="http://schemas.openxmlformats.org/officeDocument/2006/relationships/hyperlink" Target="https://nsportal.ru/nachalnaya-shkola/raznoe/2012/08/02/obzor-rossiyskikh-obrazovatelnykh-internet-resursov" TargetMode="External"/><Relationship Id="rId37" Type="http://schemas.openxmlformats.org/officeDocument/2006/relationships/hyperlink" Target="http://school-collection.edu.ru" TargetMode="External"/><Relationship Id="rId40" Type="http://schemas.openxmlformats.org/officeDocument/2006/relationships/hyperlink" Target="http://school-collection.edu.ru" TargetMode="External"/><Relationship Id="rId45" Type="http://schemas.openxmlformats.org/officeDocument/2006/relationships/hyperlink" Target="http://school-collection.edu.ru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://www.edu.ru/modules.php?op=mo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chool-collection.edu.ru" TargetMode="External"/><Relationship Id="rId23" Type="http://schemas.openxmlformats.org/officeDocument/2006/relationships/hyperlink" Target="http://school-collection.edu.ru" TargetMode="External"/><Relationship Id="rId28" Type="http://schemas.openxmlformats.org/officeDocument/2006/relationships/hyperlink" Target="http://school-collection.edu.ru" TargetMode="External"/><Relationship Id="rId36" Type="http://schemas.openxmlformats.org/officeDocument/2006/relationships/hyperlink" Target="http://www.edu.ru/modules.php" TargetMode="External"/><Relationship Id="rId49" Type="http://schemas.openxmlformats.org/officeDocument/2006/relationships/hyperlink" Target="http://school-collection.edu.ru" TargetMode="External"/><Relationship Id="rId57" Type="http://schemas.openxmlformats.org/officeDocument/2006/relationships/hyperlink" Target="http://school-collection.edu.ru" TargetMode="External"/><Relationship Id="rId10" Type="http://schemas.openxmlformats.org/officeDocument/2006/relationships/hyperlink" Target="http://school-collection.edu.ru" TargetMode="External"/><Relationship Id="rId19" Type="http://schemas.openxmlformats.org/officeDocument/2006/relationships/hyperlink" Target="http://school-collection.edu.ru" TargetMode="External"/><Relationship Id="rId31" Type="http://schemas.openxmlformats.org/officeDocument/2006/relationships/hyperlink" Target="http://school-collection.edu.ru" TargetMode="External"/><Relationship Id="rId44" Type="http://schemas.openxmlformats.org/officeDocument/2006/relationships/hyperlink" Target="http://school-collection.edu.ru" TargetMode="External"/><Relationship Id="rId52" Type="http://schemas.openxmlformats.org/officeDocument/2006/relationships/hyperlink" Target="http://www.edu.ru/modules.php?op=mo" TargetMode="External"/><Relationship Id="rId6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collection.edu.ru" TargetMode="External"/><Relationship Id="rId14" Type="http://schemas.openxmlformats.org/officeDocument/2006/relationships/hyperlink" Target="http://school-collection.edu.ru" TargetMode="External"/><Relationship Id="rId22" Type="http://schemas.openxmlformats.org/officeDocument/2006/relationships/hyperlink" Target="http://school-collection.edu.ru" TargetMode="External"/><Relationship Id="rId27" Type="http://schemas.openxmlformats.org/officeDocument/2006/relationships/hyperlink" Target="http://school-collection.edu.ru" TargetMode="External"/><Relationship Id="rId30" Type="http://schemas.openxmlformats.org/officeDocument/2006/relationships/hyperlink" Target="http://school-collection.edu.ru" TargetMode="External"/><Relationship Id="rId35" Type="http://schemas.openxmlformats.org/officeDocument/2006/relationships/hyperlink" Target="http://school-collection.edu.ru" TargetMode="External"/><Relationship Id="rId43" Type="http://schemas.openxmlformats.org/officeDocument/2006/relationships/hyperlink" Target="http://school-collection.edu.ru" TargetMode="External"/><Relationship Id="rId48" Type="http://schemas.openxmlformats.org/officeDocument/2006/relationships/hyperlink" Target="http://school-collection.edu.ru" TargetMode="External"/><Relationship Id="rId56" Type="http://schemas.openxmlformats.org/officeDocument/2006/relationships/hyperlink" Target="http://school-collection.edu.ru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7840</Words>
  <Characters>44691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7</cp:revision>
  <cp:lastPrinted>2023-08-29T12:51:00Z</cp:lastPrinted>
  <dcterms:created xsi:type="dcterms:W3CDTF">2023-08-31T08:53:00Z</dcterms:created>
  <dcterms:modified xsi:type="dcterms:W3CDTF">2025-02-24T13:25:00Z</dcterms:modified>
</cp:coreProperties>
</file>